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decuadrcula1clara"/>
        <w:tblW w:w="5200" w:type="pct"/>
        <w:tblInd w:w="-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  <w:tblDescription w:val="Tabla de diseño"/>
      </w:tblPr>
      <w:tblGrid>
        <w:gridCol w:w="7709"/>
        <w:gridCol w:w="203"/>
        <w:gridCol w:w="203"/>
        <w:gridCol w:w="898"/>
      </w:tblGrid>
      <w:tr w:rsidR="00A36F67" w:rsidRPr="00E930CB" w:rsidTr="00D25C8E">
        <w:trPr>
          <w:trHeight w:val="1296"/>
          <w:tblHeader/>
        </w:trPr>
        <w:tc>
          <w:tcPr>
            <w:tcW w:w="7996" w:type="dxa"/>
            <w:shd w:val="clear" w:color="auto" w:fill="EBEBEB" w:themeFill="background2"/>
            <w:tcMar>
              <w:left w:w="360" w:type="dxa"/>
            </w:tcMar>
            <w:vAlign w:val="center"/>
          </w:tcPr>
          <w:sdt>
            <w:sdtPr>
              <w:rPr>
                <w:rFonts w:cs="Times New Roman"/>
              </w:rPr>
              <w:alias w:val="Escriba su nombre:"/>
              <w:tag w:val="Escriba su nombre:"/>
              <w:id w:val="1888060227"/>
              <w:placeholder>
                <w:docPart w:val="DD35244329FD4F2CB9439FC189B7944D"/>
              </w:placeholder>
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<w15:appearance w15:val="hidden"/>
              <w:text/>
            </w:sdtPr>
            <w:sdtEndPr/>
            <w:sdtContent>
              <w:p w:rsidR="00A36F67" w:rsidRPr="00E930CB" w:rsidRDefault="00496A7B" w:rsidP="00D611FE">
                <w:pPr>
                  <w:pStyle w:val="Puesto"/>
                  <w:rPr>
                    <w:rFonts w:cs="Times New Roman"/>
                  </w:rPr>
                </w:pPr>
                <w:r>
                  <w:rPr>
                    <w:rFonts w:cs="Times New Roman"/>
                  </w:rPr>
                  <w:t>Residencial MST</w:t>
                </w:r>
              </w:p>
            </w:sdtContent>
          </w:sdt>
          <w:p w:rsidR="00A36F67" w:rsidRPr="00E930CB" w:rsidRDefault="00A36F67" w:rsidP="00343FBB">
            <w:pPr>
              <w:pStyle w:val="Direccindelremitente"/>
              <w:rPr>
                <w:rFonts w:cs="Times New Roman"/>
              </w:rPr>
            </w:pPr>
          </w:p>
        </w:tc>
        <w:tc>
          <w:tcPr>
            <w:tcW w:w="212" w:type="dxa"/>
            <w:shd w:val="clear" w:color="auto" w:fill="17AE92" w:themeFill="accent1"/>
            <w:vAlign w:val="center"/>
          </w:tcPr>
          <w:p w:rsidR="00A36F67" w:rsidRPr="00E930CB" w:rsidRDefault="00A36F67" w:rsidP="00F6207E">
            <w:pPr>
              <w:rPr>
                <w:rFonts w:cs="Times New Roman"/>
              </w:rPr>
            </w:pPr>
          </w:p>
        </w:tc>
        <w:tc>
          <w:tcPr>
            <w:tcW w:w="212" w:type="dxa"/>
            <w:shd w:val="clear" w:color="auto" w:fill="F7A23F" w:themeFill="accent2"/>
            <w:vAlign w:val="center"/>
          </w:tcPr>
          <w:p w:rsidR="00A36F67" w:rsidRPr="00E930CB" w:rsidRDefault="00A36F67" w:rsidP="00F6207E">
            <w:pPr>
              <w:rPr>
                <w:rFonts w:cs="Times New Roman"/>
              </w:rPr>
            </w:pPr>
          </w:p>
        </w:tc>
        <w:tc>
          <w:tcPr>
            <w:tcW w:w="940" w:type="dxa"/>
            <w:shd w:val="clear" w:color="auto" w:fill="6F7E84" w:themeFill="accent3"/>
            <w:vAlign w:val="center"/>
          </w:tcPr>
          <w:p w:rsidR="00A36F67" w:rsidRPr="00E930CB" w:rsidRDefault="00A36F67" w:rsidP="00F6207E">
            <w:pPr>
              <w:rPr>
                <w:rFonts w:cs="Times New Roman"/>
              </w:rPr>
            </w:pPr>
          </w:p>
        </w:tc>
      </w:tr>
    </w:tbl>
    <w:p w:rsidR="00496A7B" w:rsidRDefault="00496A7B" w:rsidP="00F07379">
      <w:pPr>
        <w:pStyle w:val="Direccindeldestinatario"/>
        <w:rPr>
          <w:rFonts w:cs="Times New Roman"/>
        </w:rPr>
      </w:pPr>
    </w:p>
    <w:p w:rsidR="00496A7B" w:rsidRDefault="00496A7B" w:rsidP="00F07379">
      <w:pPr>
        <w:pStyle w:val="Direccindeldestinatario"/>
        <w:rPr>
          <w:rFonts w:cs="Times New Roman"/>
        </w:rPr>
      </w:pPr>
    </w:p>
    <w:p w:rsidR="00496A7B" w:rsidRDefault="00496A7B" w:rsidP="00F07379">
      <w:pPr>
        <w:pStyle w:val="Direccindeldestinatario"/>
        <w:rPr>
          <w:rFonts w:cs="Times New Roman"/>
        </w:rPr>
      </w:pPr>
    </w:p>
    <w:p w:rsidR="00496A7B" w:rsidRDefault="00496A7B" w:rsidP="00F07379">
      <w:pPr>
        <w:pStyle w:val="Direccindeldestinatario"/>
        <w:rPr>
          <w:rFonts w:cs="Times New Roman"/>
        </w:rPr>
      </w:pPr>
      <w:r>
        <w:rPr>
          <w:rFonts w:cs="Times New Roman"/>
        </w:rPr>
        <w:t>13 de Septiembre 2022</w:t>
      </w:r>
    </w:p>
    <w:p w:rsidR="00496A7B" w:rsidRDefault="00496A7B" w:rsidP="00F07379">
      <w:pPr>
        <w:pStyle w:val="Direccindeldestinatario"/>
        <w:rPr>
          <w:rFonts w:cs="Times New Roman"/>
        </w:rPr>
      </w:pPr>
    </w:p>
    <w:sdt>
      <w:sdtPr>
        <w:rPr>
          <w:rFonts w:cs="Times New Roman"/>
        </w:rPr>
        <w:alias w:val="Escriba el nombre del destinatario:"/>
        <w:tag w:val="Escriba el nombre del destinatario:"/>
        <w:id w:val="1515885999"/>
        <w:placeholder>
          <w:docPart w:val="EDCC6D4CEE334F968E599CCF89C0C64C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/>
      </w:sdtPr>
      <w:sdtEndPr/>
      <w:sdtContent>
        <w:p w:rsidR="00156EF1" w:rsidRPr="00E930CB" w:rsidRDefault="00716222" w:rsidP="00F07379">
          <w:pPr>
            <w:pStyle w:val="Direccindeldestinatario"/>
            <w:rPr>
              <w:rFonts w:cs="Times New Roman"/>
            </w:rPr>
          </w:pPr>
          <w:r>
            <w:rPr>
              <w:rFonts w:cs="Times New Roman"/>
            </w:rPr>
            <w:t>Sres. Constructora Fixsa</w:t>
          </w:r>
        </w:p>
      </w:sdtContent>
    </w:sdt>
    <w:p w:rsidR="00156EF1" w:rsidRPr="00E930CB" w:rsidRDefault="00C5268A" w:rsidP="00156EF1">
      <w:pPr>
        <w:pStyle w:val="Saludo"/>
        <w:rPr>
          <w:rFonts w:cs="Times New Roman"/>
        </w:rPr>
      </w:pPr>
      <w:r w:rsidRPr="00C5268A">
        <w:rPr>
          <w:rFonts w:cs="Times New Roman"/>
          <w:lang w:bidi="es-ES"/>
        </w:rPr>
        <w:t>Estimado/a</w:t>
      </w:r>
      <w:sdt>
        <w:sdtPr>
          <w:rPr>
            <w:rFonts w:cs="Times New Roman"/>
          </w:rPr>
          <w:alias w:val="Escriba el nombre del destinatario:"/>
          <w:tag w:val="Escriba el nombre del destinatario:"/>
          <w:id w:val="534769426"/>
          <w:placeholder>
            <w:docPart w:val="EAA6CC7771A84EB08AE16167B8D08017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15:appearance w15:val="hidden"/>
          <w:text/>
        </w:sdtPr>
        <w:sdtEndPr/>
        <w:sdtContent>
          <w:r w:rsidR="00716222">
            <w:rPr>
              <w:rFonts w:cs="Times New Roman"/>
            </w:rPr>
            <w:t>Sres. Constructora Fixsa</w:t>
          </w:r>
        </w:sdtContent>
      </w:sdt>
      <w:r w:rsidR="00156EF1" w:rsidRPr="00E930CB">
        <w:rPr>
          <w:rFonts w:cs="Times New Roman"/>
          <w:lang w:bidi="es-ES"/>
        </w:rPr>
        <w:t>:</w:t>
      </w:r>
    </w:p>
    <w:p w:rsidR="004334C7" w:rsidRDefault="00496A7B" w:rsidP="00496A7B">
      <w:pPr>
        <w:rPr>
          <w:rFonts w:cs="Times New Roman"/>
        </w:rPr>
      </w:pPr>
      <w:r>
        <w:rPr>
          <w:rFonts w:cs="Times New Roman"/>
        </w:rPr>
        <w:t xml:space="preserve">Luego de un cordial saludo, nos dirigimos a ustedes con la finalidad de tocar y requerir algunos puntos que </w:t>
      </w:r>
      <w:r w:rsidR="004334C7">
        <w:rPr>
          <w:rFonts w:cs="Times New Roman"/>
        </w:rPr>
        <w:t xml:space="preserve">están pendiente </w:t>
      </w:r>
      <w:r>
        <w:rPr>
          <w:rFonts w:cs="Times New Roman"/>
        </w:rPr>
        <w:t xml:space="preserve"> por revisar y entregar debidamente </w:t>
      </w:r>
      <w:r w:rsidR="004334C7">
        <w:rPr>
          <w:rFonts w:cs="Times New Roman"/>
        </w:rPr>
        <w:t xml:space="preserve">por parte de ustedes </w:t>
      </w:r>
      <w:r>
        <w:rPr>
          <w:rFonts w:cs="Times New Roman"/>
        </w:rPr>
        <w:t>en distintas locaciones de</w:t>
      </w:r>
      <w:r w:rsidR="004334C7">
        <w:rPr>
          <w:rFonts w:cs="Times New Roman"/>
        </w:rPr>
        <w:t xml:space="preserve"> las </w:t>
      </w:r>
      <w:r>
        <w:rPr>
          <w:rFonts w:cs="Times New Roman"/>
        </w:rPr>
        <w:t>áreas sociales y que son d</w:t>
      </w:r>
      <w:r w:rsidR="004334C7">
        <w:rPr>
          <w:rFonts w:cs="Times New Roman"/>
        </w:rPr>
        <w:t>e suma importancia para nuestro desenvolvimiento  en el edificio, tales como:</w:t>
      </w:r>
    </w:p>
    <w:p w:rsidR="004334C7" w:rsidRDefault="004334C7" w:rsidP="004334C7">
      <w:pPr>
        <w:pStyle w:val="Prrafodelista"/>
        <w:numPr>
          <w:ilvl w:val="0"/>
          <w:numId w:val="11"/>
        </w:numPr>
        <w:rPr>
          <w:rFonts w:cs="Times New Roman"/>
        </w:rPr>
      </w:pPr>
      <w:r>
        <w:rPr>
          <w:rFonts w:cs="Times New Roman"/>
        </w:rPr>
        <w:t xml:space="preserve">Mobiliario salón multiuso (se supone que sería entregada semi </w:t>
      </w:r>
      <w:r w:rsidR="00CE3B7F">
        <w:rPr>
          <w:rFonts w:cs="Times New Roman"/>
        </w:rPr>
        <w:t>amueblada)</w:t>
      </w:r>
      <w:r>
        <w:rPr>
          <w:rFonts w:cs="Times New Roman"/>
        </w:rPr>
        <w:t>.</w:t>
      </w:r>
    </w:p>
    <w:p w:rsidR="004334C7" w:rsidRDefault="004334C7" w:rsidP="004334C7">
      <w:pPr>
        <w:pStyle w:val="Prrafodelista"/>
        <w:numPr>
          <w:ilvl w:val="0"/>
          <w:numId w:val="11"/>
        </w:numPr>
        <w:rPr>
          <w:rFonts w:cs="Times New Roman"/>
        </w:rPr>
      </w:pPr>
      <w:r>
        <w:rPr>
          <w:rFonts w:cs="Times New Roman"/>
        </w:rPr>
        <w:t>Entrega del BBQ</w:t>
      </w:r>
    </w:p>
    <w:p w:rsidR="00CE3B7F" w:rsidRDefault="004334C7" w:rsidP="004334C7">
      <w:pPr>
        <w:pStyle w:val="Prrafodelista"/>
        <w:numPr>
          <w:ilvl w:val="0"/>
          <w:numId w:val="11"/>
        </w:numPr>
        <w:rPr>
          <w:rFonts w:cs="Times New Roman"/>
        </w:rPr>
      </w:pPr>
      <w:r>
        <w:rPr>
          <w:rFonts w:cs="Times New Roman"/>
        </w:rPr>
        <w:t>Funcionamiento de los accesos en áreas de parqueo</w:t>
      </w:r>
      <w:r w:rsidR="00CE3B7F">
        <w:rPr>
          <w:rFonts w:cs="Times New Roman"/>
        </w:rPr>
        <w:t xml:space="preserve"> puertas de cristal</w:t>
      </w:r>
      <w:r>
        <w:rPr>
          <w:rFonts w:cs="Times New Roman"/>
        </w:rPr>
        <w:t xml:space="preserve"> </w:t>
      </w:r>
      <w:r w:rsidR="00CE3B7F">
        <w:rPr>
          <w:rFonts w:cs="Times New Roman"/>
        </w:rPr>
        <w:t>(</w:t>
      </w:r>
      <w:r w:rsidR="00CE3B7F" w:rsidRPr="004334C7">
        <w:rPr>
          <w:rFonts w:cs="Times New Roman"/>
        </w:rPr>
        <w:t>entrada</w:t>
      </w:r>
      <w:r w:rsidR="00CE3B7F">
        <w:rPr>
          <w:rFonts w:cs="Times New Roman"/>
        </w:rPr>
        <w:t xml:space="preserve"> con token e intercom).</w:t>
      </w:r>
    </w:p>
    <w:p w:rsidR="00CE3B7F" w:rsidRDefault="00CE3B7F" w:rsidP="004334C7">
      <w:pPr>
        <w:pStyle w:val="Prrafodelista"/>
        <w:numPr>
          <w:ilvl w:val="0"/>
          <w:numId w:val="11"/>
        </w:numPr>
        <w:rPr>
          <w:rFonts w:cs="Times New Roman"/>
        </w:rPr>
      </w:pPr>
      <w:r>
        <w:rPr>
          <w:rFonts w:cs="Times New Roman"/>
        </w:rPr>
        <w:t>Entrega planos eléctricos y sanitarios</w:t>
      </w:r>
    </w:p>
    <w:p w:rsidR="00CE3B7F" w:rsidRDefault="00CE3B7F" w:rsidP="004334C7">
      <w:pPr>
        <w:pStyle w:val="Prrafodelista"/>
        <w:numPr>
          <w:ilvl w:val="0"/>
          <w:numId w:val="11"/>
        </w:numPr>
        <w:rPr>
          <w:rFonts w:cs="Times New Roman"/>
        </w:rPr>
      </w:pPr>
      <w:r>
        <w:rPr>
          <w:rFonts w:cs="Times New Roman"/>
        </w:rPr>
        <w:t>Revisión y reparación de luces áreas comunes (parpadeos y encendido defectuoso en pasillo de gym, escaleras y parqueos).</w:t>
      </w:r>
    </w:p>
    <w:p w:rsidR="00CE3B7F" w:rsidRDefault="00CE3B7F" w:rsidP="004334C7">
      <w:pPr>
        <w:pStyle w:val="Prrafodelista"/>
        <w:numPr>
          <w:ilvl w:val="0"/>
          <w:numId w:val="11"/>
        </w:numPr>
        <w:rPr>
          <w:rFonts w:cs="Times New Roman"/>
        </w:rPr>
      </w:pPr>
      <w:r>
        <w:rPr>
          <w:rFonts w:cs="Times New Roman"/>
        </w:rPr>
        <w:t xml:space="preserve">Cambio de aire acondicionado a mayor capacidad en salón multiuso </w:t>
      </w:r>
    </w:p>
    <w:p w:rsidR="00CE3B7F" w:rsidRDefault="00CE3B7F" w:rsidP="004334C7">
      <w:pPr>
        <w:pStyle w:val="Prrafodelista"/>
        <w:numPr>
          <w:ilvl w:val="0"/>
          <w:numId w:val="11"/>
        </w:numPr>
        <w:rPr>
          <w:rFonts w:cs="Times New Roman"/>
        </w:rPr>
      </w:pPr>
      <w:r>
        <w:rPr>
          <w:rFonts w:cs="Times New Roman"/>
        </w:rPr>
        <w:t>Aire del gimnasio no funciona.</w:t>
      </w:r>
    </w:p>
    <w:p w:rsidR="00CE3B7F" w:rsidRDefault="00CE3B7F" w:rsidP="004334C7">
      <w:pPr>
        <w:pStyle w:val="Prrafodelista"/>
        <w:numPr>
          <w:ilvl w:val="0"/>
          <w:numId w:val="11"/>
        </w:numPr>
        <w:rPr>
          <w:rFonts w:cs="Times New Roman"/>
        </w:rPr>
      </w:pPr>
      <w:r>
        <w:rPr>
          <w:rFonts w:cs="Times New Roman"/>
        </w:rPr>
        <w:t>Puerta de cristal terraza destechada no cierra.</w:t>
      </w:r>
    </w:p>
    <w:p w:rsidR="00CE3B7F" w:rsidRDefault="00CE3B7F" w:rsidP="004334C7">
      <w:pPr>
        <w:pStyle w:val="Prrafodelista"/>
        <w:numPr>
          <w:ilvl w:val="0"/>
          <w:numId w:val="11"/>
        </w:numPr>
        <w:rPr>
          <w:rFonts w:cs="Times New Roman"/>
        </w:rPr>
      </w:pPr>
      <w:r>
        <w:rPr>
          <w:rFonts w:cs="Times New Roman"/>
        </w:rPr>
        <w:t>Puertas de cristal salidas a parqueos 1 y</w:t>
      </w:r>
      <w:r w:rsidR="005811AA">
        <w:rPr>
          <w:rFonts w:cs="Times New Roman"/>
        </w:rPr>
        <w:t xml:space="preserve"> 2 no cierran con el token, hay que forzar el cierre con llave.</w:t>
      </w:r>
    </w:p>
    <w:p w:rsidR="005811AA" w:rsidRDefault="005811AA" w:rsidP="004334C7">
      <w:pPr>
        <w:pStyle w:val="Prrafodelista"/>
        <w:numPr>
          <w:ilvl w:val="0"/>
          <w:numId w:val="11"/>
        </w:numPr>
        <w:rPr>
          <w:rFonts w:cs="Times New Roman"/>
        </w:rPr>
      </w:pPr>
      <w:r>
        <w:rPr>
          <w:rFonts w:cs="Times New Roman"/>
        </w:rPr>
        <w:t>Soporte de apertura puerta de hierro parqueo 1er nivel (defectuosa)</w:t>
      </w:r>
    </w:p>
    <w:p w:rsidR="005811AA" w:rsidRDefault="005811AA" w:rsidP="004334C7">
      <w:pPr>
        <w:pStyle w:val="Prrafodelista"/>
        <w:numPr>
          <w:ilvl w:val="0"/>
          <w:numId w:val="11"/>
        </w:numPr>
        <w:rPr>
          <w:rFonts w:cs="Times New Roman"/>
        </w:rPr>
      </w:pPr>
      <w:r>
        <w:rPr>
          <w:rFonts w:cs="Times New Roman"/>
        </w:rPr>
        <w:t>Sellar junta de techo parque</w:t>
      </w:r>
      <w:r w:rsidR="000135F7">
        <w:rPr>
          <w:rFonts w:cs="Times New Roman"/>
        </w:rPr>
        <w:t>o #1</w:t>
      </w:r>
      <w:r>
        <w:rPr>
          <w:rFonts w:cs="Times New Roman"/>
        </w:rPr>
        <w:t xml:space="preserve"> (cae un caño de agua, está mal colocado)</w:t>
      </w:r>
    </w:p>
    <w:p w:rsidR="005811AA" w:rsidRDefault="005811AA" w:rsidP="004334C7">
      <w:pPr>
        <w:pStyle w:val="Prrafodelista"/>
        <w:numPr>
          <w:ilvl w:val="0"/>
          <w:numId w:val="11"/>
        </w:numPr>
        <w:rPr>
          <w:rFonts w:cs="Times New Roman"/>
        </w:rPr>
      </w:pPr>
      <w:r>
        <w:rPr>
          <w:rFonts w:cs="Times New Roman"/>
        </w:rPr>
        <w:t xml:space="preserve">Demostración de funcionamiento de Jacuzzi, planta eléctrica y sistema de seguridad lobby. </w:t>
      </w:r>
    </w:p>
    <w:p w:rsidR="005811AA" w:rsidRDefault="005811AA" w:rsidP="004334C7">
      <w:pPr>
        <w:pStyle w:val="Prrafodelista"/>
        <w:numPr>
          <w:ilvl w:val="0"/>
          <w:numId w:val="11"/>
        </w:numPr>
        <w:rPr>
          <w:rFonts w:cs="Times New Roman"/>
        </w:rPr>
      </w:pPr>
      <w:r>
        <w:rPr>
          <w:rFonts w:cs="Times New Roman"/>
        </w:rPr>
        <w:t>Deterioro de pintura pared rampa, entrada 1er nivel (fue retocado por ustedes el día de la entrega de las áreas sociales y presenta nuevamente deterioro, aparentemente filtración)</w:t>
      </w:r>
    </w:p>
    <w:p w:rsidR="00580FD7" w:rsidRDefault="005811AA" w:rsidP="004334C7">
      <w:pPr>
        <w:pStyle w:val="Prrafodelista"/>
        <w:numPr>
          <w:ilvl w:val="0"/>
          <w:numId w:val="11"/>
        </w:numPr>
        <w:rPr>
          <w:rFonts w:cs="Times New Roman"/>
        </w:rPr>
      </w:pPr>
      <w:r>
        <w:rPr>
          <w:rFonts w:cs="Times New Roman"/>
        </w:rPr>
        <w:t xml:space="preserve">Terminación en reparación de ranura por parte de las personas </w:t>
      </w:r>
      <w:r w:rsidR="00580FD7">
        <w:rPr>
          <w:rFonts w:cs="Times New Roman"/>
        </w:rPr>
        <w:t xml:space="preserve">enviadas por ustedes a colocar el push botón salidas del lobby. </w:t>
      </w:r>
    </w:p>
    <w:p w:rsidR="005811AA" w:rsidRDefault="00580FD7" w:rsidP="004334C7">
      <w:pPr>
        <w:pStyle w:val="Prrafodelista"/>
        <w:numPr>
          <w:ilvl w:val="0"/>
          <w:numId w:val="11"/>
        </w:numPr>
        <w:rPr>
          <w:rFonts w:cs="Times New Roman"/>
        </w:rPr>
      </w:pPr>
      <w:r>
        <w:rPr>
          <w:rFonts w:cs="Times New Roman"/>
        </w:rPr>
        <w:t xml:space="preserve">Condicionamiento de baño en cuarto de bomba (fue usado por el personal de la obra durante todo el proceso </w:t>
      </w:r>
      <w:r w:rsidR="000135F7">
        <w:rPr>
          <w:rFonts w:cs="Times New Roman"/>
        </w:rPr>
        <w:t>dejándolo</w:t>
      </w:r>
      <w:r>
        <w:rPr>
          <w:rFonts w:cs="Times New Roman"/>
        </w:rPr>
        <w:t xml:space="preserve"> en condiciones paupérrimas que emanan mal olor al parqueo y no sería posible el uso para los futuros conserjes).</w:t>
      </w:r>
    </w:p>
    <w:p w:rsidR="00580FD7" w:rsidRDefault="00580FD7" w:rsidP="004334C7">
      <w:pPr>
        <w:pStyle w:val="Prrafodelista"/>
        <w:numPr>
          <w:ilvl w:val="0"/>
          <w:numId w:val="11"/>
        </w:numPr>
        <w:rPr>
          <w:rFonts w:cs="Times New Roman"/>
        </w:rPr>
      </w:pPr>
      <w:r>
        <w:rPr>
          <w:rFonts w:cs="Times New Roman"/>
        </w:rPr>
        <w:t xml:space="preserve">Tapar hueco techo parqueo PH </w:t>
      </w:r>
    </w:p>
    <w:p w:rsidR="00580FD7" w:rsidRDefault="006D0A31" w:rsidP="004334C7">
      <w:pPr>
        <w:pStyle w:val="Prrafodelista"/>
        <w:numPr>
          <w:ilvl w:val="0"/>
          <w:numId w:val="11"/>
        </w:numPr>
        <w:rPr>
          <w:rFonts w:cs="Times New Roman"/>
        </w:rPr>
      </w:pPr>
      <w:r>
        <w:rPr>
          <w:rFonts w:cs="Times New Roman"/>
        </w:rPr>
        <w:lastRenderedPageBreak/>
        <w:t>Colocación</w:t>
      </w:r>
      <w:r w:rsidR="00580FD7">
        <w:rPr>
          <w:rFonts w:cs="Times New Roman"/>
        </w:rPr>
        <w:t xml:space="preserve"> de drenaje</w:t>
      </w:r>
      <w:r>
        <w:rPr>
          <w:rFonts w:cs="Times New Roman"/>
        </w:rPr>
        <w:t xml:space="preserve"> en 1er parqueo</w:t>
      </w:r>
      <w:r w:rsidR="00580FD7">
        <w:rPr>
          <w:rFonts w:cs="Times New Roman"/>
        </w:rPr>
        <w:t xml:space="preserve"> (</w:t>
      </w:r>
      <w:r>
        <w:rPr>
          <w:rFonts w:cs="Times New Roman"/>
        </w:rPr>
        <w:t>se hace un cumulo de agua que dura días en medio del parqueo dificultando caminar en el)</w:t>
      </w:r>
    </w:p>
    <w:p w:rsidR="000135F7" w:rsidRDefault="006D0A31" w:rsidP="004334C7">
      <w:pPr>
        <w:pStyle w:val="Prrafodelista"/>
        <w:numPr>
          <w:ilvl w:val="0"/>
          <w:numId w:val="11"/>
        </w:numPr>
        <w:rPr>
          <w:rFonts w:cs="Times New Roman"/>
        </w:rPr>
      </w:pPr>
      <w:r>
        <w:rPr>
          <w:rFonts w:cs="Times New Roman"/>
        </w:rPr>
        <w:t xml:space="preserve">Cloración </w:t>
      </w:r>
      <w:r w:rsidR="000135F7">
        <w:rPr>
          <w:rFonts w:cs="Times New Roman"/>
        </w:rPr>
        <w:t>de la cisterna</w:t>
      </w:r>
    </w:p>
    <w:p w:rsidR="006D0A31" w:rsidRDefault="000135F7" w:rsidP="004334C7">
      <w:pPr>
        <w:pStyle w:val="Prrafodelista"/>
        <w:numPr>
          <w:ilvl w:val="0"/>
          <w:numId w:val="11"/>
        </w:numPr>
        <w:rPr>
          <w:rFonts w:cs="Times New Roman"/>
        </w:rPr>
      </w:pPr>
      <w:r>
        <w:rPr>
          <w:rFonts w:cs="Times New Roman"/>
        </w:rPr>
        <w:t xml:space="preserve">Revisión área de basura (el espacio no es funcional, los recogedores no la quieren sacar de lo incomodo que resulta, no tiene el espacio para la cantidad de aptos y basura que puede generar el edificio) estamos teniendo problemas es URGENTE </w:t>
      </w:r>
    </w:p>
    <w:p w:rsidR="00580FD7" w:rsidRPr="00580FD7" w:rsidRDefault="00580FD7" w:rsidP="00580FD7">
      <w:pPr>
        <w:ind w:left="360"/>
        <w:rPr>
          <w:rFonts w:cs="Times New Roman"/>
        </w:rPr>
      </w:pPr>
    </w:p>
    <w:p w:rsidR="00156EF1" w:rsidRPr="004334C7" w:rsidRDefault="00496A7B" w:rsidP="00CE3B7F">
      <w:pPr>
        <w:pStyle w:val="Prrafodelista"/>
        <w:rPr>
          <w:rFonts w:cs="Times New Roman"/>
        </w:rPr>
      </w:pPr>
      <w:r w:rsidRPr="004334C7">
        <w:rPr>
          <w:rFonts w:cs="Times New Roman"/>
        </w:rPr>
        <w:t xml:space="preserve"> </w:t>
      </w:r>
    </w:p>
    <w:p w:rsidR="00156EF1" w:rsidRPr="00E930CB" w:rsidRDefault="00B84345" w:rsidP="00F07379">
      <w:pPr>
        <w:pStyle w:val="Cierre"/>
        <w:rPr>
          <w:rFonts w:cs="Times New Roman"/>
        </w:rPr>
      </w:pPr>
      <w:sdt>
        <w:sdtPr>
          <w:rPr>
            <w:rFonts w:cs="Times New Roman"/>
          </w:rPr>
          <w:alias w:val="Atentamente:"/>
          <w:tag w:val="Atentamente:"/>
          <w:id w:val="1350603834"/>
          <w:placeholder>
            <w:docPart w:val="83BB6C63CAFA4420A4839A2E8015AE36"/>
          </w:placeholder>
          <w:temporary/>
          <w:showingPlcHdr/>
          <w15:appearance w15:val="hidden"/>
        </w:sdtPr>
        <w:sdtEndPr/>
        <w:sdtContent>
          <w:r w:rsidR="00156EF1" w:rsidRPr="00E930CB">
            <w:rPr>
              <w:rFonts w:cs="Times New Roman"/>
              <w:lang w:bidi="es-ES"/>
            </w:rPr>
            <w:t>Atentamente,</w:t>
          </w:r>
        </w:sdtContent>
      </w:sdt>
    </w:p>
    <w:sdt>
      <w:sdtPr>
        <w:rPr>
          <w:rFonts w:cs="Times New Roman"/>
        </w:rPr>
        <w:alias w:val="Escriba su nombre:"/>
        <w:tag w:val="Escriba su nombre:"/>
        <w:id w:val="-714654594"/>
        <w:placeholder>
          <w:docPart w:val="208F9A3559964D87820CA6D5FD347E2F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15:appearance w15:val="hidden"/>
        <w:text/>
      </w:sdtPr>
      <w:sdtEndPr/>
      <w:sdtContent>
        <w:p w:rsidR="00D611FE" w:rsidRDefault="00496A7B" w:rsidP="00D611FE">
          <w:pPr>
            <w:pStyle w:val="Firma"/>
            <w:rPr>
              <w:rFonts w:cs="Times New Roman"/>
            </w:rPr>
          </w:pPr>
          <w:r>
            <w:rPr>
              <w:rFonts w:cs="Times New Roman"/>
            </w:rPr>
            <w:t>Residencial MST</w:t>
          </w:r>
        </w:p>
      </w:sdtContent>
    </w:sdt>
    <w:p w:rsidR="000135F7" w:rsidRPr="000135F7" w:rsidRDefault="000135F7" w:rsidP="000135F7"/>
    <w:sectPr w:rsidR="000135F7" w:rsidRPr="000135F7" w:rsidSect="00825F22">
      <w:footerReference w:type="default" r:id="rId10"/>
      <w:footerReference w:type="first" r:id="rId11"/>
      <w:pgSz w:w="11906" w:h="16838" w:code="9"/>
      <w:pgMar w:top="1008" w:right="1440" w:bottom="2880" w:left="1800" w:header="86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4345" w:rsidRDefault="00B84345">
      <w:pPr>
        <w:spacing w:after="0" w:line="240" w:lineRule="auto"/>
      </w:pPr>
      <w:r>
        <w:separator/>
      </w:r>
    </w:p>
  </w:endnote>
  <w:endnote w:type="continuationSeparator" w:id="0">
    <w:p w:rsidR="00B84345" w:rsidRDefault="00B84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200" w:type="pct"/>
      <w:tblInd w:w="-360" w:type="dxa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Tabla de diseño de pie de página"/>
    </w:tblPr>
    <w:tblGrid>
      <w:gridCol w:w="348"/>
      <w:gridCol w:w="7307"/>
      <w:gridCol w:w="194"/>
      <w:gridCol w:w="194"/>
      <w:gridCol w:w="970"/>
    </w:tblGrid>
    <w:tr w:rsidR="00CB2712" w:rsidTr="00E12DAB">
      <w:trPr>
        <w:trHeight w:hRule="exact" w:val="288"/>
      </w:trPr>
      <w:tc>
        <w:tcPr>
          <w:tcW w:w="361" w:type="dxa"/>
          <w:shd w:val="clear" w:color="auto" w:fill="EBEBEB" w:themeFill="background2"/>
          <w:vAlign w:val="center"/>
        </w:tcPr>
        <w:p w:rsidR="00CB2712" w:rsidRDefault="00CB2712" w:rsidP="00CB2712"/>
      </w:tc>
      <w:tc>
        <w:tcPr>
          <w:tcW w:w="7595" w:type="dxa"/>
          <w:shd w:val="clear" w:color="auto" w:fill="EBEBEB" w:themeFill="background2"/>
          <w:vAlign w:val="center"/>
        </w:tcPr>
        <w:p w:rsidR="00CB2712" w:rsidRDefault="00AE267E" w:rsidP="00CB2712">
          <w:r>
            <w:rPr>
              <w:lang w:bidi="es-ES"/>
            </w:rPr>
            <w:fldChar w:fldCharType="begin"/>
          </w:r>
          <w:r>
            <w:rPr>
              <w:lang w:bidi="es-ES"/>
            </w:rPr>
            <w:instrText xml:space="preserve"> PAGE   \* MERGEFORMAT </w:instrText>
          </w:r>
          <w:r>
            <w:rPr>
              <w:lang w:bidi="es-ES"/>
            </w:rPr>
            <w:fldChar w:fldCharType="separate"/>
          </w:r>
          <w:r w:rsidR="00716222">
            <w:rPr>
              <w:noProof/>
              <w:lang w:bidi="es-ES"/>
            </w:rPr>
            <w:t>2</w:t>
          </w:r>
          <w:r>
            <w:rPr>
              <w:noProof/>
              <w:lang w:bidi="es-ES"/>
            </w:rPr>
            <w:fldChar w:fldCharType="end"/>
          </w:r>
        </w:p>
      </w:tc>
      <w:tc>
        <w:tcPr>
          <w:tcW w:w="202" w:type="dxa"/>
          <w:shd w:val="clear" w:color="auto" w:fill="17AE92" w:themeFill="accent1"/>
          <w:vAlign w:val="center"/>
        </w:tcPr>
        <w:p w:rsidR="00CB2712" w:rsidRDefault="00CB2712" w:rsidP="00CB2712"/>
      </w:tc>
      <w:tc>
        <w:tcPr>
          <w:tcW w:w="202" w:type="dxa"/>
          <w:shd w:val="clear" w:color="auto" w:fill="F7A23F" w:themeFill="accent2"/>
          <w:vAlign w:val="center"/>
        </w:tcPr>
        <w:p w:rsidR="00CB2712" w:rsidRDefault="00CB2712" w:rsidP="00CB2712"/>
      </w:tc>
      <w:tc>
        <w:tcPr>
          <w:tcW w:w="1009" w:type="dxa"/>
          <w:shd w:val="clear" w:color="auto" w:fill="6F7E84" w:themeFill="accent3"/>
          <w:vAlign w:val="center"/>
        </w:tcPr>
        <w:p w:rsidR="00CB2712" w:rsidRDefault="00CB2712" w:rsidP="00CB2712"/>
      </w:tc>
    </w:tr>
  </w:tbl>
  <w:p w:rsidR="00CB2712" w:rsidRDefault="00CB2712" w:rsidP="00CB2712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200" w:type="pct"/>
      <w:tblInd w:w="-36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Tabla de diseño de pie de página"/>
    </w:tblPr>
    <w:tblGrid>
      <w:gridCol w:w="348"/>
      <w:gridCol w:w="7349"/>
      <w:gridCol w:w="180"/>
      <w:gridCol w:w="180"/>
      <w:gridCol w:w="956"/>
    </w:tblGrid>
    <w:tr w:rsidR="006515E8" w:rsidTr="00E12DAB">
      <w:trPr>
        <w:trHeight w:hRule="exact" w:val="288"/>
      </w:trPr>
      <w:tc>
        <w:tcPr>
          <w:tcW w:w="360" w:type="dxa"/>
          <w:shd w:val="clear" w:color="auto" w:fill="EBEBEB" w:themeFill="background2"/>
          <w:vAlign w:val="center"/>
        </w:tcPr>
        <w:p w:rsidR="006515E8" w:rsidRDefault="006515E8" w:rsidP="006515E8"/>
      </w:tc>
      <w:tc>
        <w:tcPr>
          <w:tcW w:w="7646" w:type="dxa"/>
          <w:shd w:val="clear" w:color="auto" w:fill="EBEBEB" w:themeFill="background2"/>
          <w:vAlign w:val="center"/>
        </w:tcPr>
        <w:p w:rsidR="006515E8" w:rsidRDefault="006515E8" w:rsidP="006515E8"/>
      </w:tc>
      <w:tc>
        <w:tcPr>
          <w:tcW w:w="187" w:type="dxa"/>
          <w:shd w:val="clear" w:color="auto" w:fill="17AE92" w:themeFill="accent1"/>
          <w:vAlign w:val="center"/>
        </w:tcPr>
        <w:p w:rsidR="006515E8" w:rsidRDefault="006515E8" w:rsidP="006515E8"/>
      </w:tc>
      <w:tc>
        <w:tcPr>
          <w:tcW w:w="187" w:type="dxa"/>
          <w:shd w:val="clear" w:color="auto" w:fill="F7A23F" w:themeFill="accent2"/>
          <w:vAlign w:val="center"/>
        </w:tcPr>
        <w:p w:rsidR="006515E8" w:rsidRDefault="006515E8" w:rsidP="006515E8"/>
      </w:tc>
      <w:tc>
        <w:tcPr>
          <w:tcW w:w="994" w:type="dxa"/>
          <w:shd w:val="clear" w:color="auto" w:fill="6F7E84" w:themeFill="accent3"/>
          <w:vAlign w:val="center"/>
        </w:tcPr>
        <w:p w:rsidR="006515E8" w:rsidRDefault="006515E8" w:rsidP="006515E8"/>
      </w:tc>
    </w:tr>
  </w:tbl>
  <w:p w:rsidR="00D25C8E" w:rsidRDefault="00D25C8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4345" w:rsidRDefault="00B84345">
      <w:pPr>
        <w:spacing w:after="0" w:line="240" w:lineRule="auto"/>
      </w:pPr>
      <w:r>
        <w:separator/>
      </w:r>
    </w:p>
  </w:footnote>
  <w:footnote w:type="continuationSeparator" w:id="0">
    <w:p w:rsidR="00B84345" w:rsidRDefault="00B843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E8F0EBEC"/>
    <w:lvl w:ilvl="0">
      <w:start w:val="1"/>
      <w:numFmt w:val="decimal"/>
      <w:pStyle w:val="Listaconnmeros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212FA4E"/>
    <w:lvl w:ilvl="0">
      <w:start w:val="1"/>
      <w:numFmt w:val="decimal"/>
      <w:pStyle w:val="Listaconnmeros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82AC7C4"/>
    <w:lvl w:ilvl="0">
      <w:start w:val="1"/>
      <w:numFmt w:val="decimal"/>
      <w:pStyle w:val="Listaconnme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5D8A5D2"/>
    <w:lvl w:ilvl="0">
      <w:start w:val="1"/>
      <w:numFmt w:val="decimal"/>
      <w:pStyle w:val="Listaconnme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1834E7C2"/>
    <w:lvl w:ilvl="0">
      <w:start w:val="1"/>
      <w:numFmt w:val="bullet"/>
      <w:pStyle w:val="Listaconvietas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D7240D2"/>
    <w:lvl w:ilvl="0">
      <w:start w:val="1"/>
      <w:numFmt w:val="bullet"/>
      <w:pStyle w:val="Listaconvietas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A9C9980"/>
    <w:lvl w:ilvl="0">
      <w:start w:val="1"/>
      <w:numFmt w:val="bullet"/>
      <w:pStyle w:val="Listaconvieta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7EE66A"/>
    <w:lvl w:ilvl="0">
      <w:start w:val="1"/>
      <w:numFmt w:val="bullet"/>
      <w:pStyle w:val="Listaconvieta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6B868F6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AC8D5C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702223F9"/>
    <w:multiLevelType w:val="hybridMultilevel"/>
    <w:tmpl w:val="BA3AE492"/>
    <w:lvl w:ilvl="0" w:tplc="1E8E759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A7B"/>
    <w:rsid w:val="00000A9D"/>
    <w:rsid w:val="000135F7"/>
    <w:rsid w:val="00156EF1"/>
    <w:rsid w:val="002229ED"/>
    <w:rsid w:val="002C2563"/>
    <w:rsid w:val="00343FBB"/>
    <w:rsid w:val="0037096C"/>
    <w:rsid w:val="003D0FBD"/>
    <w:rsid w:val="00401E15"/>
    <w:rsid w:val="004334C7"/>
    <w:rsid w:val="00480808"/>
    <w:rsid w:val="00496A7B"/>
    <w:rsid w:val="004B5284"/>
    <w:rsid w:val="00565E2F"/>
    <w:rsid w:val="00580FD7"/>
    <w:rsid w:val="005811AA"/>
    <w:rsid w:val="005E5E2B"/>
    <w:rsid w:val="006515E8"/>
    <w:rsid w:val="006D0A31"/>
    <w:rsid w:val="006F1118"/>
    <w:rsid w:val="00716222"/>
    <w:rsid w:val="00741FDE"/>
    <w:rsid w:val="00825F22"/>
    <w:rsid w:val="008335C9"/>
    <w:rsid w:val="008347EF"/>
    <w:rsid w:val="00840944"/>
    <w:rsid w:val="00946252"/>
    <w:rsid w:val="0098300D"/>
    <w:rsid w:val="009E37DE"/>
    <w:rsid w:val="009F0B81"/>
    <w:rsid w:val="00A36F67"/>
    <w:rsid w:val="00AB1341"/>
    <w:rsid w:val="00AE267E"/>
    <w:rsid w:val="00B8163C"/>
    <w:rsid w:val="00B84345"/>
    <w:rsid w:val="00B9569D"/>
    <w:rsid w:val="00BF473C"/>
    <w:rsid w:val="00C5268A"/>
    <w:rsid w:val="00C62B67"/>
    <w:rsid w:val="00CB2712"/>
    <w:rsid w:val="00CD5E29"/>
    <w:rsid w:val="00CE3B7F"/>
    <w:rsid w:val="00D25C8E"/>
    <w:rsid w:val="00D35E92"/>
    <w:rsid w:val="00D4190C"/>
    <w:rsid w:val="00D611FE"/>
    <w:rsid w:val="00D66811"/>
    <w:rsid w:val="00D906CA"/>
    <w:rsid w:val="00E12DAB"/>
    <w:rsid w:val="00E156BA"/>
    <w:rsid w:val="00E930CB"/>
    <w:rsid w:val="00EA3E78"/>
    <w:rsid w:val="00EB1088"/>
    <w:rsid w:val="00EE4599"/>
    <w:rsid w:val="00F07379"/>
    <w:rsid w:val="00F30102"/>
    <w:rsid w:val="00F317B4"/>
    <w:rsid w:val="00F353FD"/>
    <w:rsid w:val="00F43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937C6E8"/>
  <w15:chartTrackingRefBased/>
  <w15:docId w15:val="{4EF5304D-D8B7-4D12-845F-727E98D00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595959" w:themeColor="text1" w:themeTint="A6"/>
        <w:sz w:val="22"/>
        <w:szCs w:val="22"/>
        <w:lang w:val="es-E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2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 w:qFormat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uiPriority="4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36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30CB"/>
    <w:rPr>
      <w:rFonts w:ascii="Times New Roman" w:hAnsi="Times New Roman"/>
    </w:rPr>
  </w:style>
  <w:style w:type="paragraph" w:styleId="Ttulo1">
    <w:name w:val="heading 1"/>
    <w:basedOn w:val="Normal"/>
    <w:next w:val="Normal"/>
    <w:link w:val="Ttulo1Car"/>
    <w:uiPriority w:val="7"/>
    <w:qFormat/>
    <w:rsid w:val="00E930CB"/>
    <w:pPr>
      <w:keepNext/>
      <w:keepLines/>
      <w:spacing w:before="240" w:after="0"/>
      <w:outlineLvl w:val="0"/>
    </w:pPr>
    <w:rPr>
      <w:rFonts w:eastAsiaTheme="majorEastAsia" w:cstheme="majorBidi"/>
      <w:color w:val="0B5748" w:themeColor="accent1" w:themeShade="80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8"/>
    <w:semiHidden/>
    <w:unhideWhenUsed/>
    <w:qFormat/>
    <w:rsid w:val="00E930CB"/>
    <w:pPr>
      <w:keepNext/>
      <w:keepLines/>
      <w:spacing w:before="40" w:after="0"/>
      <w:outlineLvl w:val="1"/>
    </w:pPr>
    <w:rPr>
      <w:rFonts w:eastAsiaTheme="majorEastAsia" w:cstheme="majorBidi"/>
      <w:color w:val="0B5748" w:themeColor="accent1" w:themeShade="80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C256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B5648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C256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11826C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C256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1826C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C256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B5648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C256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B5648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C256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C256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18"/>
    <w:unhideWhenUsed/>
    <w:pPr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18"/>
    <w:rsid w:val="00C62B67"/>
  </w:style>
  <w:style w:type="character" w:styleId="Textodelmarcadordeposicin">
    <w:name w:val="Placeholder Text"/>
    <w:basedOn w:val="Fuentedeprrafopredeter"/>
    <w:uiPriority w:val="99"/>
    <w:semiHidden/>
    <w:rsid w:val="00CD5E29"/>
    <w:rPr>
      <w:color w:val="3A3A3A" w:themeColor="background2" w:themeShade="40"/>
    </w:rPr>
  </w:style>
  <w:style w:type="paragraph" w:styleId="Encabezado">
    <w:name w:val="header"/>
    <w:basedOn w:val="Normal"/>
    <w:link w:val="EncabezadoCar"/>
    <w:uiPriority w:val="19"/>
    <w:unhideWhenUsed/>
    <w:rsid w:val="00EE4599"/>
    <w:pPr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19"/>
    <w:rsid w:val="00EE4599"/>
  </w:style>
  <w:style w:type="paragraph" w:customStyle="1" w:styleId="Direccindelremitente">
    <w:name w:val="Dirección del remitente"/>
    <w:basedOn w:val="Normal"/>
    <w:uiPriority w:val="1"/>
    <w:qFormat/>
    <w:rsid w:val="00343FBB"/>
    <w:pPr>
      <w:spacing w:after="0" w:line="264" w:lineRule="auto"/>
    </w:pPr>
  </w:style>
  <w:style w:type="paragraph" w:styleId="Fecha">
    <w:name w:val="Date"/>
    <w:basedOn w:val="Normal"/>
    <w:next w:val="Normal"/>
    <w:link w:val="FechaCar"/>
    <w:uiPriority w:val="2"/>
    <w:unhideWhenUsed/>
    <w:rsid w:val="00D25C8E"/>
    <w:pPr>
      <w:spacing w:before="1000" w:after="400"/>
    </w:pPr>
  </w:style>
  <w:style w:type="character" w:customStyle="1" w:styleId="FechaCar">
    <w:name w:val="Fecha Car"/>
    <w:basedOn w:val="Fuentedeprrafopredeter"/>
    <w:link w:val="Fecha"/>
    <w:uiPriority w:val="2"/>
    <w:rsid w:val="00D25C8E"/>
  </w:style>
  <w:style w:type="paragraph" w:customStyle="1" w:styleId="Direccindeldestinatario">
    <w:name w:val="Dirección del destinatario"/>
    <w:basedOn w:val="Normal"/>
    <w:uiPriority w:val="3"/>
    <w:qFormat/>
    <w:rsid w:val="003D0FBD"/>
    <w:pPr>
      <w:spacing w:after="480"/>
      <w:contextualSpacing/>
    </w:pPr>
  </w:style>
  <w:style w:type="paragraph" w:styleId="Cierre">
    <w:name w:val="Closing"/>
    <w:basedOn w:val="Normal"/>
    <w:next w:val="Firma"/>
    <w:link w:val="CierreCar"/>
    <w:uiPriority w:val="5"/>
    <w:unhideWhenUsed/>
    <w:qFormat/>
    <w:pPr>
      <w:spacing w:before="600" w:after="800"/>
    </w:pPr>
  </w:style>
  <w:style w:type="character" w:customStyle="1" w:styleId="CierreCar">
    <w:name w:val="Cierre Car"/>
    <w:basedOn w:val="Fuentedeprrafopredeter"/>
    <w:link w:val="Cierre"/>
    <w:uiPriority w:val="5"/>
    <w:rsid w:val="00343FBB"/>
  </w:style>
  <w:style w:type="paragraph" w:styleId="Firma">
    <w:name w:val="Signature"/>
    <w:basedOn w:val="Normal"/>
    <w:next w:val="Normal"/>
    <w:link w:val="FirmaCar"/>
    <w:uiPriority w:val="6"/>
    <w:unhideWhenUsed/>
    <w:qFormat/>
    <w:pPr>
      <w:spacing w:after="600"/>
    </w:pPr>
  </w:style>
  <w:style w:type="character" w:customStyle="1" w:styleId="FirmaCar">
    <w:name w:val="Firma Car"/>
    <w:basedOn w:val="Fuentedeprrafopredeter"/>
    <w:link w:val="Firma"/>
    <w:uiPriority w:val="6"/>
    <w:rsid w:val="00343FBB"/>
  </w:style>
  <w:style w:type="paragraph" w:styleId="Textodeglobo">
    <w:name w:val="Balloon Text"/>
    <w:basedOn w:val="Normal"/>
    <w:link w:val="TextodegloboCar"/>
    <w:uiPriority w:val="99"/>
    <w:semiHidden/>
    <w:unhideWhenUsed/>
    <w:rsid w:val="002C2563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2563"/>
    <w:rPr>
      <w:rFonts w:ascii="Segoe UI" w:hAnsi="Segoe UI" w:cs="Segoe UI"/>
      <w:szCs w:val="18"/>
    </w:rPr>
  </w:style>
  <w:style w:type="paragraph" w:styleId="Bibliografa">
    <w:name w:val="Bibliography"/>
    <w:basedOn w:val="Normal"/>
    <w:next w:val="Normal"/>
    <w:uiPriority w:val="37"/>
    <w:semiHidden/>
    <w:unhideWhenUsed/>
    <w:rsid w:val="002C2563"/>
  </w:style>
  <w:style w:type="paragraph" w:styleId="Textodebloque">
    <w:name w:val="Block Text"/>
    <w:basedOn w:val="Normal"/>
    <w:uiPriority w:val="99"/>
    <w:semiHidden/>
    <w:unhideWhenUsed/>
    <w:rsid w:val="00CD5E29"/>
    <w:pPr>
      <w:pBdr>
        <w:top w:val="single" w:sz="2" w:space="10" w:color="17AE92" w:themeColor="accent1" w:frame="1"/>
        <w:left w:val="single" w:sz="2" w:space="10" w:color="17AE92" w:themeColor="accent1" w:frame="1"/>
        <w:bottom w:val="single" w:sz="2" w:space="10" w:color="17AE92" w:themeColor="accent1" w:frame="1"/>
        <w:right w:val="single" w:sz="2" w:space="10" w:color="17AE92" w:themeColor="accent1" w:frame="1"/>
      </w:pBdr>
      <w:ind w:left="1152" w:right="1152"/>
    </w:pPr>
    <w:rPr>
      <w:rFonts w:eastAsiaTheme="minorEastAsia"/>
      <w:i/>
      <w:iCs/>
      <w:color w:val="11826C" w:themeColor="accent1" w:themeShade="BF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2C2563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2C2563"/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2C2563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2C2563"/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2C2563"/>
    <w:pPr>
      <w:spacing w:after="120"/>
    </w:pPr>
    <w:rPr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2C2563"/>
    <w:rPr>
      <w:szCs w:val="16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semiHidden/>
    <w:unhideWhenUsed/>
    <w:rsid w:val="002C2563"/>
    <w:pPr>
      <w:spacing w:after="200"/>
      <w:ind w:firstLine="360"/>
    </w:p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semiHidden/>
    <w:rsid w:val="002C2563"/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2C2563"/>
    <w:pPr>
      <w:spacing w:after="120"/>
      <w:ind w:left="360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2C2563"/>
  </w:style>
  <w:style w:type="paragraph" w:styleId="Textoindependienteprimerasangra2">
    <w:name w:val="Body Text First Indent 2"/>
    <w:basedOn w:val="Sangradetextonormal"/>
    <w:link w:val="Textoindependienteprimerasangra2Car"/>
    <w:uiPriority w:val="99"/>
    <w:semiHidden/>
    <w:unhideWhenUsed/>
    <w:rsid w:val="002C2563"/>
    <w:pPr>
      <w:spacing w:after="200"/>
      <w:ind w:firstLine="36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semiHidden/>
    <w:rsid w:val="002C2563"/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2C2563"/>
    <w:pPr>
      <w:spacing w:after="120" w:line="480" w:lineRule="auto"/>
      <w:ind w:left="360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2C2563"/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2C2563"/>
    <w:pPr>
      <w:spacing w:after="120"/>
      <w:ind w:left="360"/>
    </w:pPr>
    <w:rPr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2C2563"/>
    <w:rPr>
      <w:szCs w:val="16"/>
    </w:rPr>
  </w:style>
  <w:style w:type="character" w:styleId="Ttulodellibro">
    <w:name w:val="Book Title"/>
    <w:basedOn w:val="Fuentedeprrafopredeter"/>
    <w:uiPriority w:val="33"/>
    <w:semiHidden/>
    <w:unhideWhenUsed/>
    <w:qFormat/>
    <w:rsid w:val="002C2563"/>
    <w:rPr>
      <w:b/>
      <w:bCs/>
      <w:i/>
      <w:iCs/>
      <w:spacing w:val="5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2C2563"/>
    <w:pPr>
      <w:spacing w:line="240" w:lineRule="auto"/>
    </w:pPr>
    <w:rPr>
      <w:i/>
      <w:iCs/>
      <w:color w:val="1F2123" w:themeColor="text2"/>
      <w:szCs w:val="18"/>
    </w:rPr>
  </w:style>
  <w:style w:type="table" w:styleId="Cuadrculavistosa">
    <w:name w:val="Colorful Grid"/>
    <w:basedOn w:val="Tablanormal"/>
    <w:uiPriority w:val="73"/>
    <w:semiHidden/>
    <w:unhideWhenUsed/>
    <w:rsid w:val="002C256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semiHidden/>
    <w:unhideWhenUsed/>
    <w:rsid w:val="002C256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7F7EE" w:themeFill="accent1" w:themeFillTint="33"/>
    </w:tcPr>
    <w:tblStylePr w:type="firstRow">
      <w:rPr>
        <w:b/>
        <w:bCs/>
      </w:rPr>
      <w:tblPr/>
      <w:tcPr>
        <w:shd w:val="clear" w:color="auto" w:fill="90F0D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0F0D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11826C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11826C" w:themeFill="accent1" w:themeFillShade="BF"/>
      </w:tcPr>
    </w:tblStylePr>
    <w:tblStylePr w:type="band1Vert">
      <w:tblPr/>
      <w:tcPr>
        <w:shd w:val="clear" w:color="auto" w:fill="75ECD6" w:themeFill="accent1" w:themeFillTint="7F"/>
      </w:tcPr>
    </w:tblStylePr>
    <w:tblStylePr w:type="band1Horz">
      <w:tblPr/>
      <w:tcPr>
        <w:shd w:val="clear" w:color="auto" w:fill="75ECD6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semiHidden/>
    <w:unhideWhenUsed/>
    <w:rsid w:val="002C256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CD8" w:themeFill="accent2" w:themeFillTint="33"/>
    </w:tcPr>
    <w:tblStylePr w:type="firstRow">
      <w:rPr>
        <w:b/>
        <w:bCs/>
      </w:rPr>
      <w:tblPr/>
      <w:tcPr>
        <w:shd w:val="clear" w:color="auto" w:fill="FBD9B2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9B2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DE7B09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DE7B09" w:themeFill="accent2" w:themeFillShade="BF"/>
      </w:tcPr>
    </w:tblStylePr>
    <w:tblStylePr w:type="band1Vert">
      <w:tblPr/>
      <w:tcPr>
        <w:shd w:val="clear" w:color="auto" w:fill="FBD09F" w:themeFill="accent2" w:themeFillTint="7F"/>
      </w:tcPr>
    </w:tblStylePr>
    <w:tblStylePr w:type="band1Horz">
      <w:tblPr/>
      <w:tcPr>
        <w:shd w:val="clear" w:color="auto" w:fill="FBD09F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semiHidden/>
    <w:unhideWhenUsed/>
    <w:rsid w:val="002C256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1E5E6" w:themeFill="accent3" w:themeFillTint="33"/>
    </w:tcPr>
    <w:tblStylePr w:type="firstRow">
      <w:rPr>
        <w:b/>
        <w:bCs/>
      </w:rPr>
      <w:tblPr/>
      <w:tcPr>
        <w:shd w:val="clear" w:color="auto" w:fill="C4CBCE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4CBCE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535E62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535E62" w:themeFill="accent3" w:themeFillShade="BF"/>
      </w:tcPr>
    </w:tblStylePr>
    <w:tblStylePr w:type="band1Vert">
      <w:tblPr/>
      <w:tcPr>
        <w:shd w:val="clear" w:color="auto" w:fill="B6BEC2" w:themeFill="accent3" w:themeFillTint="7F"/>
      </w:tcPr>
    </w:tblStylePr>
    <w:tblStylePr w:type="band1Horz">
      <w:tblPr/>
      <w:tcPr>
        <w:shd w:val="clear" w:color="auto" w:fill="B6BEC2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semiHidden/>
    <w:unhideWhenUsed/>
    <w:rsid w:val="002C256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9EBF8" w:themeFill="accent4" w:themeFillTint="33"/>
    </w:tcPr>
    <w:tblStylePr w:type="firstRow">
      <w:rPr>
        <w:b/>
        <w:bCs/>
      </w:rPr>
      <w:tblPr/>
      <w:tcPr>
        <w:shd w:val="clear" w:color="auto" w:fill="94D7F1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4D7F1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11698B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11698B" w:themeFill="accent4" w:themeFillShade="BF"/>
      </w:tcPr>
    </w:tblStylePr>
    <w:tblStylePr w:type="band1Vert">
      <w:tblPr/>
      <w:tcPr>
        <w:shd w:val="clear" w:color="auto" w:fill="79CDEE" w:themeFill="accent4" w:themeFillTint="7F"/>
      </w:tcPr>
    </w:tblStylePr>
    <w:tblStylePr w:type="band1Horz">
      <w:tblPr/>
      <w:tcPr>
        <w:shd w:val="clear" w:color="auto" w:fill="79CDEE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semiHidden/>
    <w:unhideWhenUsed/>
    <w:rsid w:val="002C256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9DDDB" w:themeFill="accent5" w:themeFillTint="33"/>
    </w:tcPr>
    <w:tblStylePr w:type="firstRow">
      <w:rPr>
        <w:b/>
        <w:bCs/>
      </w:rPr>
      <w:tblPr/>
      <w:tcPr>
        <w:shd w:val="clear" w:color="auto" w:fill="F3BCB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3BCB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C52A1F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C52A1F" w:themeFill="accent5" w:themeFillShade="BF"/>
      </w:tcPr>
    </w:tblStylePr>
    <w:tblStylePr w:type="band1Vert">
      <w:tblPr/>
      <w:tcPr>
        <w:shd w:val="clear" w:color="auto" w:fill="F1ABA6" w:themeFill="accent5" w:themeFillTint="7F"/>
      </w:tcPr>
    </w:tblStylePr>
    <w:tblStylePr w:type="band1Horz">
      <w:tblPr/>
      <w:tcPr>
        <w:shd w:val="clear" w:color="auto" w:fill="F1ABA6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semiHidden/>
    <w:unhideWhenUsed/>
    <w:rsid w:val="002C256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1F0D8" w:themeFill="accent6" w:themeFillTint="33"/>
    </w:tcPr>
    <w:tblStylePr w:type="firstRow">
      <w:rPr>
        <w:b/>
        <w:bCs/>
      </w:rPr>
      <w:tblPr/>
      <w:tcPr>
        <w:shd w:val="clear" w:color="auto" w:fill="C4E2B2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4E2B2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28633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28633" w:themeFill="accent6" w:themeFillShade="BF"/>
      </w:tcPr>
    </w:tblStylePr>
    <w:tblStylePr w:type="band1Vert">
      <w:tblPr/>
      <w:tcPr>
        <w:shd w:val="clear" w:color="auto" w:fill="B6DBA0" w:themeFill="accent6" w:themeFillTint="7F"/>
      </w:tcPr>
    </w:tblStylePr>
    <w:tblStylePr w:type="band1Horz">
      <w:tblPr/>
      <w:tcPr>
        <w:shd w:val="clear" w:color="auto" w:fill="B6DBA0" w:themeFill="accent6" w:themeFillTint="7F"/>
      </w:tcPr>
    </w:tblStylePr>
  </w:style>
  <w:style w:type="table" w:styleId="Listavistosa">
    <w:name w:val="Colorful List"/>
    <w:basedOn w:val="Tablanormal"/>
    <w:uiPriority w:val="72"/>
    <w:semiHidden/>
    <w:unhideWhenUsed/>
    <w:rsid w:val="002C2563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E840A" w:themeFill="accent2" w:themeFillShade="CC"/>
      </w:tcPr>
    </w:tblStylePr>
    <w:tblStylePr w:type="lastRow">
      <w:rPr>
        <w:b/>
        <w:bCs/>
        <w:color w:val="EE840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semiHidden/>
    <w:unhideWhenUsed/>
    <w:rsid w:val="002C2563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3FBF6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E840A" w:themeFill="accent2" w:themeFillShade="CC"/>
      </w:tcPr>
    </w:tblStylePr>
    <w:tblStylePr w:type="lastRow">
      <w:rPr>
        <w:b/>
        <w:bCs/>
        <w:color w:val="EE840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F6EA" w:themeFill="accent1" w:themeFillTint="3F"/>
      </w:tcPr>
    </w:tblStylePr>
    <w:tblStylePr w:type="band1Horz">
      <w:tblPr/>
      <w:tcPr>
        <w:shd w:val="clear" w:color="auto" w:fill="C7F7EE" w:themeFill="accent1" w:themeFillTint="33"/>
      </w:tcPr>
    </w:tblStylePr>
  </w:style>
  <w:style w:type="table" w:styleId="Listavistosa-nfasis2">
    <w:name w:val="Colorful List Accent 2"/>
    <w:basedOn w:val="Tablanormal"/>
    <w:uiPriority w:val="72"/>
    <w:semiHidden/>
    <w:unhideWhenUsed/>
    <w:rsid w:val="002C2563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5EC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E840A" w:themeFill="accent2" w:themeFillShade="CC"/>
      </w:tcPr>
    </w:tblStylePr>
    <w:tblStylePr w:type="lastRow">
      <w:rPr>
        <w:b/>
        <w:bCs/>
        <w:color w:val="EE840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7CF" w:themeFill="accent2" w:themeFillTint="3F"/>
      </w:tcPr>
    </w:tblStylePr>
    <w:tblStylePr w:type="band1Horz">
      <w:tblPr/>
      <w:tcPr>
        <w:shd w:val="clear" w:color="auto" w:fill="FDECD8" w:themeFill="accent2" w:themeFillTint="33"/>
      </w:tcPr>
    </w:tblStylePr>
  </w:style>
  <w:style w:type="table" w:styleId="Listavistosa-nfasis3">
    <w:name w:val="Colorful List Accent 3"/>
    <w:basedOn w:val="Tablanormal"/>
    <w:uiPriority w:val="72"/>
    <w:semiHidden/>
    <w:unhideWhenUsed/>
    <w:rsid w:val="002C2563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0F2F3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127095" w:themeFill="accent4" w:themeFillShade="CC"/>
      </w:tcPr>
    </w:tblStylePr>
    <w:tblStylePr w:type="lastRow">
      <w:rPr>
        <w:b/>
        <w:bCs/>
        <w:color w:val="127095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DFE1" w:themeFill="accent3" w:themeFillTint="3F"/>
      </w:tcPr>
    </w:tblStylePr>
    <w:tblStylePr w:type="band1Horz">
      <w:tblPr/>
      <w:tcPr>
        <w:shd w:val="clear" w:color="auto" w:fill="E1E5E6" w:themeFill="accent3" w:themeFillTint="33"/>
      </w:tcPr>
    </w:tblStylePr>
  </w:style>
  <w:style w:type="table" w:styleId="Listavistosa-nfasis4">
    <w:name w:val="Colorful List Accent 4"/>
    <w:basedOn w:val="Tablanormal"/>
    <w:uiPriority w:val="72"/>
    <w:semiHidden/>
    <w:unhideWhenUsed/>
    <w:rsid w:val="002C2563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4F5FB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86469" w:themeFill="accent3" w:themeFillShade="CC"/>
      </w:tcPr>
    </w:tblStylePr>
    <w:tblStylePr w:type="lastRow">
      <w:rPr>
        <w:b/>
        <w:bCs/>
        <w:color w:val="586469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CE6F7" w:themeFill="accent4" w:themeFillTint="3F"/>
      </w:tcPr>
    </w:tblStylePr>
    <w:tblStylePr w:type="band1Horz">
      <w:tblPr/>
      <w:tcPr>
        <w:shd w:val="clear" w:color="auto" w:fill="C9EBF8" w:themeFill="accent4" w:themeFillTint="33"/>
      </w:tcPr>
    </w:tblStylePr>
  </w:style>
  <w:style w:type="table" w:styleId="Listavistosa-nfasis5">
    <w:name w:val="Colorful List Accent 5"/>
    <w:basedOn w:val="Tablanormal"/>
    <w:uiPriority w:val="72"/>
    <w:semiHidden/>
    <w:unhideWhenUsed/>
    <w:rsid w:val="002C2563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CEEED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88E36" w:themeFill="accent6" w:themeFillShade="CC"/>
      </w:tcPr>
    </w:tblStylePr>
    <w:tblStylePr w:type="lastRow">
      <w:rPr>
        <w:b/>
        <w:bCs/>
        <w:color w:val="588E36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D5D3" w:themeFill="accent5" w:themeFillTint="3F"/>
      </w:tcPr>
    </w:tblStylePr>
    <w:tblStylePr w:type="band1Horz">
      <w:tblPr/>
      <w:tcPr>
        <w:shd w:val="clear" w:color="auto" w:fill="F9DDDB" w:themeFill="accent5" w:themeFillTint="33"/>
      </w:tcPr>
    </w:tblStylePr>
  </w:style>
  <w:style w:type="table" w:styleId="Listavistosa-nfasis6">
    <w:name w:val="Colorful List Accent 6"/>
    <w:basedOn w:val="Tablanormal"/>
    <w:uiPriority w:val="72"/>
    <w:semiHidden/>
    <w:unhideWhenUsed/>
    <w:rsid w:val="002C2563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0F8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2D21" w:themeFill="accent5" w:themeFillShade="CC"/>
      </w:tcPr>
    </w:tblStylePr>
    <w:tblStylePr w:type="lastRow">
      <w:rPr>
        <w:b/>
        <w:bCs/>
        <w:color w:val="D22D21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DCF" w:themeFill="accent6" w:themeFillTint="3F"/>
      </w:tcPr>
    </w:tblStylePr>
    <w:tblStylePr w:type="band1Horz">
      <w:tblPr/>
      <w:tcPr>
        <w:shd w:val="clear" w:color="auto" w:fill="E1F0D8" w:themeFill="accent6" w:themeFillTint="33"/>
      </w:tcPr>
    </w:tblStylePr>
  </w:style>
  <w:style w:type="table" w:styleId="Sombreadovistoso">
    <w:name w:val="Colorful Shading"/>
    <w:basedOn w:val="Tablanormal"/>
    <w:uiPriority w:val="71"/>
    <w:semiHidden/>
    <w:unhideWhenUsed/>
    <w:rsid w:val="002C256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A23F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A23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semiHidden/>
    <w:unhideWhenUsed/>
    <w:rsid w:val="002C256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A23F" w:themeColor="accent2"/>
        <w:left w:val="single" w:sz="4" w:space="0" w:color="17AE92" w:themeColor="accent1"/>
        <w:bottom w:val="single" w:sz="4" w:space="0" w:color="17AE92" w:themeColor="accent1"/>
        <w:right w:val="single" w:sz="4" w:space="0" w:color="17AE92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3FBF6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A23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D6857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D6857" w:themeColor="accent1" w:themeShade="99"/>
          <w:insideV w:val="nil"/>
        </w:tcBorders>
        <w:shd w:val="clear" w:color="auto" w:fill="0D6857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D6857" w:themeFill="accent1" w:themeFillShade="99"/>
      </w:tcPr>
    </w:tblStylePr>
    <w:tblStylePr w:type="band1Vert">
      <w:tblPr/>
      <w:tcPr>
        <w:shd w:val="clear" w:color="auto" w:fill="90F0DE" w:themeFill="accent1" w:themeFillTint="66"/>
      </w:tcPr>
    </w:tblStylePr>
    <w:tblStylePr w:type="band1Horz">
      <w:tblPr/>
      <w:tcPr>
        <w:shd w:val="clear" w:color="auto" w:fill="75ECD6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semiHidden/>
    <w:unhideWhenUsed/>
    <w:rsid w:val="002C256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A23F" w:themeColor="accent2"/>
        <w:left w:val="single" w:sz="4" w:space="0" w:color="F7A23F" w:themeColor="accent2"/>
        <w:bottom w:val="single" w:sz="4" w:space="0" w:color="F7A23F" w:themeColor="accent2"/>
        <w:right w:val="single" w:sz="4" w:space="0" w:color="F7A23F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5EC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A23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26307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26307" w:themeColor="accent2" w:themeShade="99"/>
          <w:insideV w:val="nil"/>
        </w:tcBorders>
        <w:shd w:val="clear" w:color="auto" w:fill="B26307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26307" w:themeFill="accent2" w:themeFillShade="99"/>
      </w:tcPr>
    </w:tblStylePr>
    <w:tblStylePr w:type="band1Vert">
      <w:tblPr/>
      <w:tcPr>
        <w:shd w:val="clear" w:color="auto" w:fill="FBD9B2" w:themeFill="accent2" w:themeFillTint="66"/>
      </w:tcPr>
    </w:tblStylePr>
    <w:tblStylePr w:type="band1Horz">
      <w:tblPr/>
      <w:tcPr>
        <w:shd w:val="clear" w:color="auto" w:fill="FBD09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semiHidden/>
    <w:unhideWhenUsed/>
    <w:rsid w:val="002C256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178DBB" w:themeColor="accent4"/>
        <w:left w:val="single" w:sz="4" w:space="0" w:color="6F7E84" w:themeColor="accent3"/>
        <w:bottom w:val="single" w:sz="4" w:space="0" w:color="6F7E84" w:themeColor="accent3"/>
        <w:right w:val="single" w:sz="4" w:space="0" w:color="6F7E84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2F3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178DBB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24B4F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24B4F" w:themeColor="accent3" w:themeShade="99"/>
          <w:insideV w:val="nil"/>
        </w:tcBorders>
        <w:shd w:val="clear" w:color="auto" w:fill="424B4F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24B4F" w:themeFill="accent3" w:themeFillShade="99"/>
      </w:tcPr>
    </w:tblStylePr>
    <w:tblStylePr w:type="band1Vert">
      <w:tblPr/>
      <w:tcPr>
        <w:shd w:val="clear" w:color="auto" w:fill="C4CBCE" w:themeFill="accent3" w:themeFillTint="66"/>
      </w:tcPr>
    </w:tblStylePr>
    <w:tblStylePr w:type="band1Horz">
      <w:tblPr/>
      <w:tcPr>
        <w:shd w:val="clear" w:color="auto" w:fill="B6BEC2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semiHidden/>
    <w:unhideWhenUsed/>
    <w:rsid w:val="002C256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6F7E84" w:themeColor="accent3"/>
        <w:left w:val="single" w:sz="4" w:space="0" w:color="178DBB" w:themeColor="accent4"/>
        <w:bottom w:val="single" w:sz="4" w:space="0" w:color="178DBB" w:themeColor="accent4"/>
        <w:right w:val="single" w:sz="4" w:space="0" w:color="178DBB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4F5FB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F7E84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E547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E5470" w:themeColor="accent4" w:themeShade="99"/>
          <w:insideV w:val="nil"/>
        </w:tcBorders>
        <w:shd w:val="clear" w:color="auto" w:fill="0E547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E5470" w:themeFill="accent4" w:themeFillShade="99"/>
      </w:tcPr>
    </w:tblStylePr>
    <w:tblStylePr w:type="band1Vert">
      <w:tblPr/>
      <w:tcPr>
        <w:shd w:val="clear" w:color="auto" w:fill="94D7F1" w:themeFill="accent4" w:themeFillTint="66"/>
      </w:tcPr>
    </w:tblStylePr>
    <w:tblStylePr w:type="band1Horz">
      <w:tblPr/>
      <w:tcPr>
        <w:shd w:val="clear" w:color="auto" w:fill="79CDEE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semiHidden/>
    <w:unhideWhenUsed/>
    <w:rsid w:val="002C256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6FB344" w:themeColor="accent6"/>
        <w:left w:val="single" w:sz="4" w:space="0" w:color="E3584E" w:themeColor="accent5"/>
        <w:bottom w:val="single" w:sz="4" w:space="0" w:color="E3584E" w:themeColor="accent5"/>
        <w:right w:val="single" w:sz="4" w:space="0" w:color="E3584E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EED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FB344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E2119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E2119" w:themeColor="accent5" w:themeShade="99"/>
          <w:insideV w:val="nil"/>
        </w:tcBorders>
        <w:shd w:val="clear" w:color="auto" w:fill="9E2119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E2119" w:themeFill="accent5" w:themeFillShade="99"/>
      </w:tcPr>
    </w:tblStylePr>
    <w:tblStylePr w:type="band1Vert">
      <w:tblPr/>
      <w:tcPr>
        <w:shd w:val="clear" w:color="auto" w:fill="F3BCB8" w:themeFill="accent5" w:themeFillTint="66"/>
      </w:tcPr>
    </w:tblStylePr>
    <w:tblStylePr w:type="band1Horz">
      <w:tblPr/>
      <w:tcPr>
        <w:shd w:val="clear" w:color="auto" w:fill="F1ABA6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semiHidden/>
    <w:unhideWhenUsed/>
    <w:rsid w:val="002C256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3584E" w:themeColor="accent5"/>
        <w:left w:val="single" w:sz="4" w:space="0" w:color="6FB344" w:themeColor="accent6"/>
        <w:bottom w:val="single" w:sz="4" w:space="0" w:color="6FB344" w:themeColor="accent6"/>
        <w:right w:val="single" w:sz="4" w:space="0" w:color="6FB344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8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3584E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26B2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26B28" w:themeColor="accent6" w:themeShade="99"/>
          <w:insideV w:val="nil"/>
        </w:tcBorders>
        <w:shd w:val="clear" w:color="auto" w:fill="426B2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26B28" w:themeFill="accent6" w:themeFillShade="99"/>
      </w:tcPr>
    </w:tblStylePr>
    <w:tblStylePr w:type="band1Vert">
      <w:tblPr/>
      <w:tcPr>
        <w:shd w:val="clear" w:color="auto" w:fill="C4E2B2" w:themeFill="accent6" w:themeFillTint="66"/>
      </w:tcPr>
    </w:tblStylePr>
    <w:tblStylePr w:type="band1Horz">
      <w:tblPr/>
      <w:tcPr>
        <w:shd w:val="clear" w:color="auto" w:fill="B6DB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Refdecomentario">
    <w:name w:val="annotation reference"/>
    <w:basedOn w:val="Fuentedeprrafopredeter"/>
    <w:uiPriority w:val="99"/>
    <w:semiHidden/>
    <w:unhideWhenUsed/>
    <w:rsid w:val="002C2563"/>
    <w:rPr>
      <w:sz w:val="22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C2563"/>
    <w:pPr>
      <w:spacing w:line="240" w:lineRule="auto"/>
    </w:pPr>
    <w:rPr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C2563"/>
    <w:rPr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C256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C2563"/>
    <w:rPr>
      <w:b/>
      <w:bCs/>
      <w:szCs w:val="20"/>
    </w:rPr>
  </w:style>
  <w:style w:type="table" w:styleId="Listaoscura">
    <w:name w:val="Dark List"/>
    <w:basedOn w:val="Tablanormal"/>
    <w:uiPriority w:val="70"/>
    <w:semiHidden/>
    <w:unhideWhenUsed/>
    <w:rsid w:val="002C2563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semiHidden/>
    <w:unhideWhenUsed/>
    <w:rsid w:val="002C2563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17AE92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B564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1826C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1826C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826C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826C" w:themeFill="accent1" w:themeFillShade="BF"/>
      </w:tcPr>
    </w:tblStylePr>
  </w:style>
  <w:style w:type="table" w:styleId="Listaoscura-nfasis2">
    <w:name w:val="Dark List Accent 2"/>
    <w:basedOn w:val="Tablanormal"/>
    <w:uiPriority w:val="70"/>
    <w:semiHidden/>
    <w:unhideWhenUsed/>
    <w:rsid w:val="002C2563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A23F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45206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E7B09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E7B09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7B09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7B09" w:themeFill="accent2" w:themeFillShade="BF"/>
      </w:tcPr>
    </w:tblStylePr>
  </w:style>
  <w:style w:type="table" w:styleId="Listaoscura-nfasis3">
    <w:name w:val="Dark List Accent 3"/>
    <w:basedOn w:val="Tablanormal"/>
    <w:uiPriority w:val="70"/>
    <w:semiHidden/>
    <w:unhideWhenUsed/>
    <w:rsid w:val="002C2563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6F7E84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3E41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5E62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5E62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5E62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5E62" w:themeFill="accent3" w:themeFillShade="BF"/>
      </w:tcPr>
    </w:tblStylePr>
  </w:style>
  <w:style w:type="table" w:styleId="Listaoscura-nfasis4">
    <w:name w:val="Dark List Accent 4"/>
    <w:basedOn w:val="Tablanormal"/>
    <w:uiPriority w:val="70"/>
    <w:semiHidden/>
    <w:unhideWhenUsed/>
    <w:rsid w:val="002C2563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178DBB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B455C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1698B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1698B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698B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698B" w:themeFill="accent4" w:themeFillShade="BF"/>
      </w:tcPr>
    </w:tblStylePr>
  </w:style>
  <w:style w:type="table" w:styleId="Listaoscura-nfasis5">
    <w:name w:val="Dark List Accent 5"/>
    <w:basedOn w:val="Tablanormal"/>
    <w:uiPriority w:val="70"/>
    <w:semiHidden/>
    <w:unhideWhenUsed/>
    <w:rsid w:val="002C2563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3584E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1C14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52A1F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52A1F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52A1F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52A1F" w:themeFill="accent5" w:themeFillShade="BF"/>
      </w:tcPr>
    </w:tblStylePr>
  </w:style>
  <w:style w:type="table" w:styleId="Listaoscura-nfasis6">
    <w:name w:val="Dark List Accent 6"/>
    <w:basedOn w:val="Tablanormal"/>
    <w:uiPriority w:val="70"/>
    <w:semiHidden/>
    <w:unhideWhenUsed/>
    <w:rsid w:val="002C2563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6FB344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922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28633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28633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28633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28633" w:themeFill="accent6" w:themeFillShade="BF"/>
      </w:tcPr>
    </w:tblStyle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2C2563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2C2563"/>
    <w:rPr>
      <w:rFonts w:ascii="Segoe UI" w:hAnsi="Segoe UI" w:cs="Segoe UI"/>
      <w:szCs w:val="16"/>
    </w:rPr>
  </w:style>
  <w:style w:type="paragraph" w:styleId="Firmadecorreoelectrnico">
    <w:name w:val="E-mail Signature"/>
    <w:basedOn w:val="Normal"/>
    <w:link w:val="FirmadecorreoelectrnicoCar"/>
    <w:uiPriority w:val="99"/>
    <w:semiHidden/>
    <w:unhideWhenUsed/>
    <w:rsid w:val="002C2563"/>
    <w:pPr>
      <w:spacing w:after="0" w:line="240" w:lineRule="auto"/>
    </w:pPr>
  </w:style>
  <w:style w:type="character" w:customStyle="1" w:styleId="FirmadecorreoelectrnicoCar">
    <w:name w:val="Firma de correo electrónico Car"/>
    <w:basedOn w:val="Fuentedeprrafopredeter"/>
    <w:link w:val="Firmadecorreoelectrnico"/>
    <w:uiPriority w:val="99"/>
    <w:semiHidden/>
    <w:rsid w:val="002C2563"/>
  </w:style>
  <w:style w:type="character" w:styleId="nfasis">
    <w:name w:val="Emphasis"/>
    <w:basedOn w:val="Fuentedeprrafopredeter"/>
    <w:uiPriority w:val="20"/>
    <w:semiHidden/>
    <w:unhideWhenUsed/>
    <w:qFormat/>
    <w:rsid w:val="002C2563"/>
    <w:rPr>
      <w:i/>
      <w:iCs/>
    </w:rPr>
  </w:style>
  <w:style w:type="character" w:styleId="Refdenotaalfinal">
    <w:name w:val="endnote reference"/>
    <w:basedOn w:val="Fuentedeprrafopredeter"/>
    <w:uiPriority w:val="99"/>
    <w:semiHidden/>
    <w:unhideWhenUsed/>
    <w:rsid w:val="002C2563"/>
    <w:rPr>
      <w:vertAlign w:val="superscript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C2563"/>
    <w:pPr>
      <w:spacing w:after="0" w:line="240" w:lineRule="auto"/>
    </w:pPr>
    <w:rPr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C2563"/>
    <w:rPr>
      <w:szCs w:val="20"/>
    </w:rPr>
  </w:style>
  <w:style w:type="paragraph" w:styleId="Direccinsobre">
    <w:name w:val="envelope address"/>
    <w:basedOn w:val="Normal"/>
    <w:uiPriority w:val="99"/>
    <w:semiHidden/>
    <w:unhideWhenUsed/>
    <w:rsid w:val="002C2563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Remitedesobre">
    <w:name w:val="envelope return"/>
    <w:basedOn w:val="Normal"/>
    <w:uiPriority w:val="99"/>
    <w:semiHidden/>
    <w:unhideWhenUsed/>
    <w:rsid w:val="002C2563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character" w:styleId="Hipervnculovisitado">
    <w:name w:val="FollowedHyperlink"/>
    <w:basedOn w:val="Fuentedeprrafopredeter"/>
    <w:uiPriority w:val="99"/>
    <w:semiHidden/>
    <w:unhideWhenUsed/>
    <w:rsid w:val="002C2563"/>
    <w:rPr>
      <w:color w:val="885BA2" w:themeColor="followedHyperlink"/>
      <w:u w:val="single"/>
    </w:rPr>
  </w:style>
  <w:style w:type="character" w:styleId="Refdenotaalpie">
    <w:name w:val="footnote reference"/>
    <w:basedOn w:val="Fuentedeprrafopredeter"/>
    <w:uiPriority w:val="99"/>
    <w:semiHidden/>
    <w:unhideWhenUsed/>
    <w:rsid w:val="002C2563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C2563"/>
    <w:pPr>
      <w:spacing w:after="0" w:line="240" w:lineRule="auto"/>
    </w:pPr>
    <w:rPr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2C2563"/>
    <w:rPr>
      <w:szCs w:val="20"/>
    </w:rPr>
  </w:style>
  <w:style w:type="table" w:styleId="Tabladecuadrcula1clara">
    <w:name w:val="Grid Table 1 Light"/>
    <w:basedOn w:val="Tablanormal"/>
    <w:uiPriority w:val="46"/>
    <w:rsid w:val="002C2563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1clara-nfasis1">
    <w:name w:val="Grid Table 1 Light Accent 1"/>
    <w:basedOn w:val="Tablanormal"/>
    <w:uiPriority w:val="46"/>
    <w:rsid w:val="002C2563"/>
    <w:pPr>
      <w:spacing w:after="0" w:line="240" w:lineRule="auto"/>
    </w:pPr>
    <w:tblPr>
      <w:tblStyleRowBandSize w:val="1"/>
      <w:tblStyleColBandSize w:val="1"/>
      <w:tblBorders>
        <w:top w:val="single" w:sz="4" w:space="0" w:color="90F0DE" w:themeColor="accent1" w:themeTint="66"/>
        <w:left w:val="single" w:sz="4" w:space="0" w:color="90F0DE" w:themeColor="accent1" w:themeTint="66"/>
        <w:bottom w:val="single" w:sz="4" w:space="0" w:color="90F0DE" w:themeColor="accent1" w:themeTint="66"/>
        <w:right w:val="single" w:sz="4" w:space="0" w:color="90F0DE" w:themeColor="accent1" w:themeTint="66"/>
        <w:insideH w:val="single" w:sz="4" w:space="0" w:color="90F0DE" w:themeColor="accent1" w:themeTint="66"/>
        <w:insideV w:val="single" w:sz="4" w:space="0" w:color="90F0D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58E9CD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8E9C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1Claro-nfasis2">
    <w:name w:val="Grid Table 1 Light Accent 2"/>
    <w:basedOn w:val="Tablanormal"/>
    <w:uiPriority w:val="46"/>
    <w:rsid w:val="002C2563"/>
    <w:pPr>
      <w:spacing w:after="0" w:line="240" w:lineRule="auto"/>
    </w:pPr>
    <w:tblPr>
      <w:tblStyleRowBandSize w:val="1"/>
      <w:tblStyleColBandSize w:val="1"/>
      <w:tblBorders>
        <w:top w:val="single" w:sz="4" w:space="0" w:color="FBD9B2" w:themeColor="accent2" w:themeTint="66"/>
        <w:left w:val="single" w:sz="4" w:space="0" w:color="FBD9B2" w:themeColor="accent2" w:themeTint="66"/>
        <w:bottom w:val="single" w:sz="4" w:space="0" w:color="FBD9B2" w:themeColor="accent2" w:themeTint="66"/>
        <w:right w:val="single" w:sz="4" w:space="0" w:color="FBD9B2" w:themeColor="accent2" w:themeTint="66"/>
        <w:insideH w:val="single" w:sz="4" w:space="0" w:color="FBD9B2" w:themeColor="accent2" w:themeTint="66"/>
        <w:insideV w:val="single" w:sz="4" w:space="0" w:color="FBD9B2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AC78B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C78B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1clara-nfasis3">
    <w:name w:val="Grid Table 1 Light Accent 3"/>
    <w:basedOn w:val="Tablanormal"/>
    <w:uiPriority w:val="46"/>
    <w:rsid w:val="002C2563"/>
    <w:pPr>
      <w:spacing w:after="0" w:line="240" w:lineRule="auto"/>
    </w:pPr>
    <w:tblPr>
      <w:tblStyleRowBandSize w:val="1"/>
      <w:tblStyleColBandSize w:val="1"/>
      <w:tblBorders>
        <w:top w:val="single" w:sz="4" w:space="0" w:color="C4CBCE" w:themeColor="accent3" w:themeTint="66"/>
        <w:left w:val="single" w:sz="4" w:space="0" w:color="C4CBCE" w:themeColor="accent3" w:themeTint="66"/>
        <w:bottom w:val="single" w:sz="4" w:space="0" w:color="C4CBCE" w:themeColor="accent3" w:themeTint="66"/>
        <w:right w:val="single" w:sz="4" w:space="0" w:color="C4CBCE" w:themeColor="accent3" w:themeTint="66"/>
        <w:insideH w:val="single" w:sz="4" w:space="0" w:color="C4CBCE" w:themeColor="accent3" w:themeTint="66"/>
        <w:insideV w:val="single" w:sz="4" w:space="0" w:color="C4CBCE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A7B1B5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7B1B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1clara-nfasis4">
    <w:name w:val="Grid Table 1 Light Accent 4"/>
    <w:basedOn w:val="Tablanormal"/>
    <w:uiPriority w:val="46"/>
    <w:rsid w:val="002C2563"/>
    <w:pPr>
      <w:spacing w:after="0" w:line="240" w:lineRule="auto"/>
    </w:pPr>
    <w:tblPr>
      <w:tblStyleRowBandSize w:val="1"/>
      <w:tblStyleColBandSize w:val="1"/>
      <w:tblBorders>
        <w:top w:val="single" w:sz="4" w:space="0" w:color="94D7F1" w:themeColor="accent4" w:themeTint="66"/>
        <w:left w:val="single" w:sz="4" w:space="0" w:color="94D7F1" w:themeColor="accent4" w:themeTint="66"/>
        <w:bottom w:val="single" w:sz="4" w:space="0" w:color="94D7F1" w:themeColor="accent4" w:themeTint="66"/>
        <w:right w:val="single" w:sz="4" w:space="0" w:color="94D7F1" w:themeColor="accent4" w:themeTint="66"/>
        <w:insideH w:val="single" w:sz="4" w:space="0" w:color="94D7F1" w:themeColor="accent4" w:themeTint="66"/>
        <w:insideV w:val="single" w:sz="4" w:space="0" w:color="94D7F1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5EC3EB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EC3EB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1clara-nfasis5">
    <w:name w:val="Grid Table 1 Light Accent 5"/>
    <w:basedOn w:val="Tablanormal"/>
    <w:uiPriority w:val="46"/>
    <w:rsid w:val="002C2563"/>
    <w:pPr>
      <w:spacing w:after="0" w:line="240" w:lineRule="auto"/>
    </w:pPr>
    <w:tblPr>
      <w:tblStyleRowBandSize w:val="1"/>
      <w:tblStyleColBandSize w:val="1"/>
      <w:tblBorders>
        <w:top w:val="single" w:sz="4" w:space="0" w:color="F3BCB8" w:themeColor="accent5" w:themeTint="66"/>
        <w:left w:val="single" w:sz="4" w:space="0" w:color="F3BCB8" w:themeColor="accent5" w:themeTint="66"/>
        <w:bottom w:val="single" w:sz="4" w:space="0" w:color="F3BCB8" w:themeColor="accent5" w:themeTint="66"/>
        <w:right w:val="single" w:sz="4" w:space="0" w:color="F3BCB8" w:themeColor="accent5" w:themeTint="66"/>
        <w:insideH w:val="single" w:sz="4" w:space="0" w:color="F3BCB8" w:themeColor="accent5" w:themeTint="66"/>
        <w:insideV w:val="single" w:sz="4" w:space="0" w:color="F3BCB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EE9A9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E9A9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1clara-nfasis6">
    <w:name w:val="Grid Table 1 Light Accent 6"/>
    <w:basedOn w:val="Tablanormal"/>
    <w:uiPriority w:val="46"/>
    <w:rsid w:val="002C2563"/>
    <w:pPr>
      <w:spacing w:after="0" w:line="240" w:lineRule="auto"/>
    </w:pPr>
    <w:tblPr>
      <w:tblStyleRowBandSize w:val="1"/>
      <w:tblStyleColBandSize w:val="1"/>
      <w:tblBorders>
        <w:top w:val="single" w:sz="4" w:space="0" w:color="C4E2B2" w:themeColor="accent6" w:themeTint="66"/>
        <w:left w:val="single" w:sz="4" w:space="0" w:color="C4E2B2" w:themeColor="accent6" w:themeTint="66"/>
        <w:bottom w:val="single" w:sz="4" w:space="0" w:color="C4E2B2" w:themeColor="accent6" w:themeTint="66"/>
        <w:right w:val="single" w:sz="4" w:space="0" w:color="C4E2B2" w:themeColor="accent6" w:themeTint="66"/>
        <w:insideH w:val="single" w:sz="4" w:space="0" w:color="C4E2B2" w:themeColor="accent6" w:themeTint="66"/>
        <w:insideV w:val="single" w:sz="4" w:space="0" w:color="C4E2B2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7D3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7D3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2">
    <w:name w:val="Grid Table 2"/>
    <w:basedOn w:val="Tablanormal"/>
    <w:uiPriority w:val="47"/>
    <w:rsid w:val="002C2563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cuadrcula2-nfasis1">
    <w:name w:val="Grid Table 2 Accent 1"/>
    <w:basedOn w:val="Tablanormal"/>
    <w:uiPriority w:val="47"/>
    <w:rsid w:val="002C2563"/>
    <w:pPr>
      <w:spacing w:after="0" w:line="240" w:lineRule="auto"/>
    </w:pPr>
    <w:tblPr>
      <w:tblStyleRowBandSize w:val="1"/>
      <w:tblStyleColBandSize w:val="1"/>
      <w:tblBorders>
        <w:top w:val="single" w:sz="2" w:space="0" w:color="58E9CD" w:themeColor="accent1" w:themeTint="99"/>
        <w:bottom w:val="single" w:sz="2" w:space="0" w:color="58E9CD" w:themeColor="accent1" w:themeTint="99"/>
        <w:insideH w:val="single" w:sz="2" w:space="0" w:color="58E9CD" w:themeColor="accent1" w:themeTint="99"/>
        <w:insideV w:val="single" w:sz="2" w:space="0" w:color="58E9CD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58E9CD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58E9CD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F7EE" w:themeFill="accent1" w:themeFillTint="33"/>
      </w:tcPr>
    </w:tblStylePr>
    <w:tblStylePr w:type="band1Horz">
      <w:tblPr/>
      <w:tcPr>
        <w:shd w:val="clear" w:color="auto" w:fill="C7F7EE" w:themeFill="accent1" w:themeFillTint="33"/>
      </w:tcPr>
    </w:tblStylePr>
  </w:style>
  <w:style w:type="table" w:styleId="Tabladecuadrcula2-nfasis2">
    <w:name w:val="Grid Table 2 Accent 2"/>
    <w:basedOn w:val="Tablanormal"/>
    <w:uiPriority w:val="47"/>
    <w:rsid w:val="002C2563"/>
    <w:pPr>
      <w:spacing w:after="0" w:line="240" w:lineRule="auto"/>
    </w:pPr>
    <w:tblPr>
      <w:tblStyleRowBandSize w:val="1"/>
      <w:tblStyleColBandSize w:val="1"/>
      <w:tblBorders>
        <w:top w:val="single" w:sz="2" w:space="0" w:color="FAC78B" w:themeColor="accent2" w:themeTint="99"/>
        <w:bottom w:val="single" w:sz="2" w:space="0" w:color="FAC78B" w:themeColor="accent2" w:themeTint="99"/>
        <w:insideH w:val="single" w:sz="2" w:space="0" w:color="FAC78B" w:themeColor="accent2" w:themeTint="99"/>
        <w:insideV w:val="single" w:sz="2" w:space="0" w:color="FAC78B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C78B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C78B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CD8" w:themeFill="accent2" w:themeFillTint="33"/>
      </w:tcPr>
    </w:tblStylePr>
    <w:tblStylePr w:type="band1Horz">
      <w:tblPr/>
      <w:tcPr>
        <w:shd w:val="clear" w:color="auto" w:fill="FDECD8" w:themeFill="accent2" w:themeFillTint="33"/>
      </w:tcPr>
    </w:tblStylePr>
  </w:style>
  <w:style w:type="table" w:styleId="Tabladecuadrcula2-nfasis3">
    <w:name w:val="Grid Table 2 Accent 3"/>
    <w:basedOn w:val="Tablanormal"/>
    <w:uiPriority w:val="47"/>
    <w:rsid w:val="002C2563"/>
    <w:pPr>
      <w:spacing w:after="0" w:line="240" w:lineRule="auto"/>
    </w:pPr>
    <w:tblPr>
      <w:tblStyleRowBandSize w:val="1"/>
      <w:tblStyleColBandSize w:val="1"/>
      <w:tblBorders>
        <w:top w:val="single" w:sz="2" w:space="0" w:color="A7B1B5" w:themeColor="accent3" w:themeTint="99"/>
        <w:bottom w:val="single" w:sz="2" w:space="0" w:color="A7B1B5" w:themeColor="accent3" w:themeTint="99"/>
        <w:insideH w:val="single" w:sz="2" w:space="0" w:color="A7B1B5" w:themeColor="accent3" w:themeTint="99"/>
        <w:insideV w:val="single" w:sz="2" w:space="0" w:color="A7B1B5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7B1B5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7B1B5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5E6" w:themeFill="accent3" w:themeFillTint="33"/>
      </w:tcPr>
    </w:tblStylePr>
    <w:tblStylePr w:type="band1Horz">
      <w:tblPr/>
      <w:tcPr>
        <w:shd w:val="clear" w:color="auto" w:fill="E1E5E6" w:themeFill="accent3" w:themeFillTint="33"/>
      </w:tcPr>
    </w:tblStylePr>
  </w:style>
  <w:style w:type="table" w:styleId="Tabladecuadrcula2-nfasis4">
    <w:name w:val="Grid Table 2 Accent 4"/>
    <w:basedOn w:val="Tablanormal"/>
    <w:uiPriority w:val="47"/>
    <w:rsid w:val="002C2563"/>
    <w:pPr>
      <w:spacing w:after="0" w:line="240" w:lineRule="auto"/>
    </w:pPr>
    <w:tblPr>
      <w:tblStyleRowBandSize w:val="1"/>
      <w:tblStyleColBandSize w:val="1"/>
      <w:tblBorders>
        <w:top w:val="single" w:sz="2" w:space="0" w:color="5EC3EB" w:themeColor="accent4" w:themeTint="99"/>
        <w:bottom w:val="single" w:sz="2" w:space="0" w:color="5EC3EB" w:themeColor="accent4" w:themeTint="99"/>
        <w:insideH w:val="single" w:sz="2" w:space="0" w:color="5EC3EB" w:themeColor="accent4" w:themeTint="99"/>
        <w:insideV w:val="single" w:sz="2" w:space="0" w:color="5EC3EB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5EC3EB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5EC3EB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EBF8" w:themeFill="accent4" w:themeFillTint="33"/>
      </w:tcPr>
    </w:tblStylePr>
    <w:tblStylePr w:type="band1Horz">
      <w:tblPr/>
      <w:tcPr>
        <w:shd w:val="clear" w:color="auto" w:fill="C9EBF8" w:themeFill="accent4" w:themeFillTint="33"/>
      </w:tcPr>
    </w:tblStylePr>
  </w:style>
  <w:style w:type="table" w:styleId="Tabladecuadrcula2-nfasis5">
    <w:name w:val="Grid Table 2 Accent 5"/>
    <w:basedOn w:val="Tablanormal"/>
    <w:uiPriority w:val="47"/>
    <w:rsid w:val="002C2563"/>
    <w:pPr>
      <w:spacing w:after="0" w:line="240" w:lineRule="auto"/>
    </w:pPr>
    <w:tblPr>
      <w:tblStyleRowBandSize w:val="1"/>
      <w:tblStyleColBandSize w:val="1"/>
      <w:tblBorders>
        <w:top w:val="single" w:sz="2" w:space="0" w:color="EE9A94" w:themeColor="accent5" w:themeTint="99"/>
        <w:bottom w:val="single" w:sz="2" w:space="0" w:color="EE9A94" w:themeColor="accent5" w:themeTint="99"/>
        <w:insideH w:val="single" w:sz="2" w:space="0" w:color="EE9A94" w:themeColor="accent5" w:themeTint="99"/>
        <w:insideV w:val="single" w:sz="2" w:space="0" w:color="EE9A94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E9A94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E9A94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DDB" w:themeFill="accent5" w:themeFillTint="33"/>
      </w:tcPr>
    </w:tblStylePr>
    <w:tblStylePr w:type="band1Horz">
      <w:tblPr/>
      <w:tcPr>
        <w:shd w:val="clear" w:color="auto" w:fill="F9DDDB" w:themeFill="accent5" w:themeFillTint="33"/>
      </w:tcPr>
    </w:tblStylePr>
  </w:style>
  <w:style w:type="table" w:styleId="Tabladecuadrcula2-nfasis6">
    <w:name w:val="Grid Table 2 Accent 6"/>
    <w:basedOn w:val="Tablanormal"/>
    <w:uiPriority w:val="47"/>
    <w:rsid w:val="002C2563"/>
    <w:pPr>
      <w:spacing w:after="0" w:line="240" w:lineRule="auto"/>
    </w:pPr>
    <w:tblPr>
      <w:tblStyleRowBandSize w:val="1"/>
      <w:tblStyleColBandSize w:val="1"/>
      <w:tblBorders>
        <w:top w:val="single" w:sz="2" w:space="0" w:color="A7D38C" w:themeColor="accent6" w:themeTint="99"/>
        <w:bottom w:val="single" w:sz="2" w:space="0" w:color="A7D38C" w:themeColor="accent6" w:themeTint="99"/>
        <w:insideH w:val="single" w:sz="2" w:space="0" w:color="A7D38C" w:themeColor="accent6" w:themeTint="99"/>
        <w:insideV w:val="single" w:sz="2" w:space="0" w:color="A7D38C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7D38C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7D38C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F0D8" w:themeFill="accent6" w:themeFillTint="33"/>
      </w:tcPr>
    </w:tblStylePr>
    <w:tblStylePr w:type="band1Horz">
      <w:tblPr/>
      <w:tcPr>
        <w:shd w:val="clear" w:color="auto" w:fill="E1F0D8" w:themeFill="accent6" w:themeFillTint="33"/>
      </w:tcPr>
    </w:tblStylePr>
  </w:style>
  <w:style w:type="table" w:styleId="Tabladecuadrcula3">
    <w:name w:val="Grid Table 3"/>
    <w:basedOn w:val="Tablanormal"/>
    <w:uiPriority w:val="48"/>
    <w:rsid w:val="002C2563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adecuadrcula3-nfasis1">
    <w:name w:val="Grid Table 3 Accent 1"/>
    <w:basedOn w:val="Tablanormal"/>
    <w:uiPriority w:val="48"/>
    <w:rsid w:val="002C2563"/>
    <w:pPr>
      <w:spacing w:after="0" w:line="240" w:lineRule="auto"/>
    </w:pPr>
    <w:tblPr>
      <w:tblStyleRowBandSize w:val="1"/>
      <w:tblStyleColBandSize w:val="1"/>
      <w:tblBorders>
        <w:top w:val="single" w:sz="4" w:space="0" w:color="58E9CD" w:themeColor="accent1" w:themeTint="99"/>
        <w:left w:val="single" w:sz="4" w:space="0" w:color="58E9CD" w:themeColor="accent1" w:themeTint="99"/>
        <w:bottom w:val="single" w:sz="4" w:space="0" w:color="58E9CD" w:themeColor="accent1" w:themeTint="99"/>
        <w:right w:val="single" w:sz="4" w:space="0" w:color="58E9CD" w:themeColor="accent1" w:themeTint="99"/>
        <w:insideH w:val="single" w:sz="4" w:space="0" w:color="58E9CD" w:themeColor="accent1" w:themeTint="99"/>
        <w:insideV w:val="single" w:sz="4" w:space="0" w:color="58E9CD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7F7EE" w:themeFill="accent1" w:themeFillTint="33"/>
      </w:tcPr>
    </w:tblStylePr>
    <w:tblStylePr w:type="band1Horz">
      <w:tblPr/>
      <w:tcPr>
        <w:shd w:val="clear" w:color="auto" w:fill="C7F7EE" w:themeFill="accent1" w:themeFillTint="33"/>
      </w:tcPr>
    </w:tblStylePr>
    <w:tblStylePr w:type="neCell">
      <w:tblPr/>
      <w:tcPr>
        <w:tcBorders>
          <w:bottom w:val="single" w:sz="4" w:space="0" w:color="58E9CD" w:themeColor="accent1" w:themeTint="99"/>
        </w:tcBorders>
      </w:tcPr>
    </w:tblStylePr>
    <w:tblStylePr w:type="nwCell">
      <w:tblPr/>
      <w:tcPr>
        <w:tcBorders>
          <w:bottom w:val="single" w:sz="4" w:space="0" w:color="58E9CD" w:themeColor="accent1" w:themeTint="99"/>
        </w:tcBorders>
      </w:tcPr>
    </w:tblStylePr>
    <w:tblStylePr w:type="seCell">
      <w:tblPr/>
      <w:tcPr>
        <w:tcBorders>
          <w:top w:val="single" w:sz="4" w:space="0" w:color="58E9CD" w:themeColor="accent1" w:themeTint="99"/>
        </w:tcBorders>
      </w:tcPr>
    </w:tblStylePr>
    <w:tblStylePr w:type="swCell">
      <w:tblPr/>
      <w:tcPr>
        <w:tcBorders>
          <w:top w:val="single" w:sz="4" w:space="0" w:color="58E9CD" w:themeColor="accent1" w:themeTint="99"/>
        </w:tcBorders>
      </w:tcPr>
    </w:tblStylePr>
  </w:style>
  <w:style w:type="table" w:styleId="Tabladecuadrcula3-nfasis2">
    <w:name w:val="Grid Table 3 Accent 2"/>
    <w:basedOn w:val="Tablanormal"/>
    <w:uiPriority w:val="48"/>
    <w:rsid w:val="002C2563"/>
    <w:pPr>
      <w:spacing w:after="0" w:line="240" w:lineRule="auto"/>
    </w:pPr>
    <w:tblPr>
      <w:tblStyleRowBandSize w:val="1"/>
      <w:tblStyleColBandSize w:val="1"/>
      <w:tblBorders>
        <w:top w:val="single" w:sz="4" w:space="0" w:color="FAC78B" w:themeColor="accent2" w:themeTint="99"/>
        <w:left w:val="single" w:sz="4" w:space="0" w:color="FAC78B" w:themeColor="accent2" w:themeTint="99"/>
        <w:bottom w:val="single" w:sz="4" w:space="0" w:color="FAC78B" w:themeColor="accent2" w:themeTint="99"/>
        <w:right w:val="single" w:sz="4" w:space="0" w:color="FAC78B" w:themeColor="accent2" w:themeTint="99"/>
        <w:insideH w:val="single" w:sz="4" w:space="0" w:color="FAC78B" w:themeColor="accent2" w:themeTint="99"/>
        <w:insideV w:val="single" w:sz="4" w:space="0" w:color="FAC78B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CD8" w:themeFill="accent2" w:themeFillTint="33"/>
      </w:tcPr>
    </w:tblStylePr>
    <w:tblStylePr w:type="band1Horz">
      <w:tblPr/>
      <w:tcPr>
        <w:shd w:val="clear" w:color="auto" w:fill="FDECD8" w:themeFill="accent2" w:themeFillTint="33"/>
      </w:tcPr>
    </w:tblStylePr>
    <w:tblStylePr w:type="neCell">
      <w:tblPr/>
      <w:tcPr>
        <w:tcBorders>
          <w:bottom w:val="single" w:sz="4" w:space="0" w:color="FAC78B" w:themeColor="accent2" w:themeTint="99"/>
        </w:tcBorders>
      </w:tcPr>
    </w:tblStylePr>
    <w:tblStylePr w:type="nwCell">
      <w:tblPr/>
      <w:tcPr>
        <w:tcBorders>
          <w:bottom w:val="single" w:sz="4" w:space="0" w:color="FAC78B" w:themeColor="accent2" w:themeTint="99"/>
        </w:tcBorders>
      </w:tcPr>
    </w:tblStylePr>
    <w:tblStylePr w:type="seCell">
      <w:tblPr/>
      <w:tcPr>
        <w:tcBorders>
          <w:top w:val="single" w:sz="4" w:space="0" w:color="FAC78B" w:themeColor="accent2" w:themeTint="99"/>
        </w:tcBorders>
      </w:tcPr>
    </w:tblStylePr>
    <w:tblStylePr w:type="swCell">
      <w:tblPr/>
      <w:tcPr>
        <w:tcBorders>
          <w:top w:val="single" w:sz="4" w:space="0" w:color="FAC78B" w:themeColor="accent2" w:themeTint="99"/>
        </w:tcBorders>
      </w:tcPr>
    </w:tblStylePr>
  </w:style>
  <w:style w:type="table" w:styleId="Tabladecuadrcula3-nfasis3">
    <w:name w:val="Grid Table 3 Accent 3"/>
    <w:basedOn w:val="Tablanormal"/>
    <w:uiPriority w:val="48"/>
    <w:rsid w:val="002C2563"/>
    <w:pPr>
      <w:spacing w:after="0" w:line="240" w:lineRule="auto"/>
    </w:pPr>
    <w:tblPr>
      <w:tblStyleRowBandSize w:val="1"/>
      <w:tblStyleColBandSize w:val="1"/>
      <w:tblBorders>
        <w:top w:val="single" w:sz="4" w:space="0" w:color="A7B1B5" w:themeColor="accent3" w:themeTint="99"/>
        <w:left w:val="single" w:sz="4" w:space="0" w:color="A7B1B5" w:themeColor="accent3" w:themeTint="99"/>
        <w:bottom w:val="single" w:sz="4" w:space="0" w:color="A7B1B5" w:themeColor="accent3" w:themeTint="99"/>
        <w:right w:val="single" w:sz="4" w:space="0" w:color="A7B1B5" w:themeColor="accent3" w:themeTint="99"/>
        <w:insideH w:val="single" w:sz="4" w:space="0" w:color="A7B1B5" w:themeColor="accent3" w:themeTint="99"/>
        <w:insideV w:val="single" w:sz="4" w:space="0" w:color="A7B1B5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1E5E6" w:themeFill="accent3" w:themeFillTint="33"/>
      </w:tcPr>
    </w:tblStylePr>
    <w:tblStylePr w:type="band1Horz">
      <w:tblPr/>
      <w:tcPr>
        <w:shd w:val="clear" w:color="auto" w:fill="E1E5E6" w:themeFill="accent3" w:themeFillTint="33"/>
      </w:tcPr>
    </w:tblStylePr>
    <w:tblStylePr w:type="neCell">
      <w:tblPr/>
      <w:tcPr>
        <w:tcBorders>
          <w:bottom w:val="single" w:sz="4" w:space="0" w:color="A7B1B5" w:themeColor="accent3" w:themeTint="99"/>
        </w:tcBorders>
      </w:tcPr>
    </w:tblStylePr>
    <w:tblStylePr w:type="nwCell">
      <w:tblPr/>
      <w:tcPr>
        <w:tcBorders>
          <w:bottom w:val="single" w:sz="4" w:space="0" w:color="A7B1B5" w:themeColor="accent3" w:themeTint="99"/>
        </w:tcBorders>
      </w:tcPr>
    </w:tblStylePr>
    <w:tblStylePr w:type="seCell">
      <w:tblPr/>
      <w:tcPr>
        <w:tcBorders>
          <w:top w:val="single" w:sz="4" w:space="0" w:color="A7B1B5" w:themeColor="accent3" w:themeTint="99"/>
        </w:tcBorders>
      </w:tcPr>
    </w:tblStylePr>
    <w:tblStylePr w:type="swCell">
      <w:tblPr/>
      <w:tcPr>
        <w:tcBorders>
          <w:top w:val="single" w:sz="4" w:space="0" w:color="A7B1B5" w:themeColor="accent3" w:themeTint="99"/>
        </w:tcBorders>
      </w:tcPr>
    </w:tblStylePr>
  </w:style>
  <w:style w:type="table" w:styleId="Tabladecuadrcula3-nfasis4">
    <w:name w:val="Grid Table 3 Accent 4"/>
    <w:basedOn w:val="Tablanormal"/>
    <w:uiPriority w:val="48"/>
    <w:rsid w:val="002C2563"/>
    <w:pPr>
      <w:spacing w:after="0" w:line="240" w:lineRule="auto"/>
    </w:pPr>
    <w:tblPr>
      <w:tblStyleRowBandSize w:val="1"/>
      <w:tblStyleColBandSize w:val="1"/>
      <w:tblBorders>
        <w:top w:val="single" w:sz="4" w:space="0" w:color="5EC3EB" w:themeColor="accent4" w:themeTint="99"/>
        <w:left w:val="single" w:sz="4" w:space="0" w:color="5EC3EB" w:themeColor="accent4" w:themeTint="99"/>
        <w:bottom w:val="single" w:sz="4" w:space="0" w:color="5EC3EB" w:themeColor="accent4" w:themeTint="99"/>
        <w:right w:val="single" w:sz="4" w:space="0" w:color="5EC3EB" w:themeColor="accent4" w:themeTint="99"/>
        <w:insideH w:val="single" w:sz="4" w:space="0" w:color="5EC3EB" w:themeColor="accent4" w:themeTint="99"/>
        <w:insideV w:val="single" w:sz="4" w:space="0" w:color="5EC3EB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9EBF8" w:themeFill="accent4" w:themeFillTint="33"/>
      </w:tcPr>
    </w:tblStylePr>
    <w:tblStylePr w:type="band1Horz">
      <w:tblPr/>
      <w:tcPr>
        <w:shd w:val="clear" w:color="auto" w:fill="C9EBF8" w:themeFill="accent4" w:themeFillTint="33"/>
      </w:tcPr>
    </w:tblStylePr>
    <w:tblStylePr w:type="neCell">
      <w:tblPr/>
      <w:tcPr>
        <w:tcBorders>
          <w:bottom w:val="single" w:sz="4" w:space="0" w:color="5EC3EB" w:themeColor="accent4" w:themeTint="99"/>
        </w:tcBorders>
      </w:tcPr>
    </w:tblStylePr>
    <w:tblStylePr w:type="nwCell">
      <w:tblPr/>
      <w:tcPr>
        <w:tcBorders>
          <w:bottom w:val="single" w:sz="4" w:space="0" w:color="5EC3EB" w:themeColor="accent4" w:themeTint="99"/>
        </w:tcBorders>
      </w:tcPr>
    </w:tblStylePr>
    <w:tblStylePr w:type="seCell">
      <w:tblPr/>
      <w:tcPr>
        <w:tcBorders>
          <w:top w:val="single" w:sz="4" w:space="0" w:color="5EC3EB" w:themeColor="accent4" w:themeTint="99"/>
        </w:tcBorders>
      </w:tcPr>
    </w:tblStylePr>
    <w:tblStylePr w:type="swCell">
      <w:tblPr/>
      <w:tcPr>
        <w:tcBorders>
          <w:top w:val="single" w:sz="4" w:space="0" w:color="5EC3EB" w:themeColor="accent4" w:themeTint="99"/>
        </w:tcBorders>
      </w:tcPr>
    </w:tblStylePr>
  </w:style>
  <w:style w:type="table" w:styleId="Tabladecuadrcula3-nfasis5">
    <w:name w:val="Grid Table 3 Accent 5"/>
    <w:basedOn w:val="Tablanormal"/>
    <w:uiPriority w:val="48"/>
    <w:rsid w:val="002C2563"/>
    <w:pPr>
      <w:spacing w:after="0" w:line="240" w:lineRule="auto"/>
    </w:pPr>
    <w:tblPr>
      <w:tblStyleRowBandSize w:val="1"/>
      <w:tblStyleColBandSize w:val="1"/>
      <w:tblBorders>
        <w:top w:val="single" w:sz="4" w:space="0" w:color="EE9A94" w:themeColor="accent5" w:themeTint="99"/>
        <w:left w:val="single" w:sz="4" w:space="0" w:color="EE9A94" w:themeColor="accent5" w:themeTint="99"/>
        <w:bottom w:val="single" w:sz="4" w:space="0" w:color="EE9A94" w:themeColor="accent5" w:themeTint="99"/>
        <w:right w:val="single" w:sz="4" w:space="0" w:color="EE9A94" w:themeColor="accent5" w:themeTint="99"/>
        <w:insideH w:val="single" w:sz="4" w:space="0" w:color="EE9A94" w:themeColor="accent5" w:themeTint="99"/>
        <w:insideV w:val="single" w:sz="4" w:space="0" w:color="EE9A9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9DDDB" w:themeFill="accent5" w:themeFillTint="33"/>
      </w:tcPr>
    </w:tblStylePr>
    <w:tblStylePr w:type="band1Horz">
      <w:tblPr/>
      <w:tcPr>
        <w:shd w:val="clear" w:color="auto" w:fill="F9DDDB" w:themeFill="accent5" w:themeFillTint="33"/>
      </w:tcPr>
    </w:tblStylePr>
    <w:tblStylePr w:type="neCell">
      <w:tblPr/>
      <w:tcPr>
        <w:tcBorders>
          <w:bottom w:val="single" w:sz="4" w:space="0" w:color="EE9A94" w:themeColor="accent5" w:themeTint="99"/>
        </w:tcBorders>
      </w:tcPr>
    </w:tblStylePr>
    <w:tblStylePr w:type="nwCell">
      <w:tblPr/>
      <w:tcPr>
        <w:tcBorders>
          <w:bottom w:val="single" w:sz="4" w:space="0" w:color="EE9A94" w:themeColor="accent5" w:themeTint="99"/>
        </w:tcBorders>
      </w:tcPr>
    </w:tblStylePr>
    <w:tblStylePr w:type="seCell">
      <w:tblPr/>
      <w:tcPr>
        <w:tcBorders>
          <w:top w:val="single" w:sz="4" w:space="0" w:color="EE9A94" w:themeColor="accent5" w:themeTint="99"/>
        </w:tcBorders>
      </w:tcPr>
    </w:tblStylePr>
    <w:tblStylePr w:type="swCell">
      <w:tblPr/>
      <w:tcPr>
        <w:tcBorders>
          <w:top w:val="single" w:sz="4" w:space="0" w:color="EE9A94" w:themeColor="accent5" w:themeTint="99"/>
        </w:tcBorders>
      </w:tcPr>
    </w:tblStylePr>
  </w:style>
  <w:style w:type="table" w:styleId="Tabladecuadrcula3-nfasis6">
    <w:name w:val="Grid Table 3 Accent 6"/>
    <w:basedOn w:val="Tablanormal"/>
    <w:uiPriority w:val="48"/>
    <w:rsid w:val="002C2563"/>
    <w:pPr>
      <w:spacing w:after="0" w:line="240" w:lineRule="auto"/>
    </w:pPr>
    <w:tblPr>
      <w:tblStyleRowBandSize w:val="1"/>
      <w:tblStyleColBandSize w:val="1"/>
      <w:tblBorders>
        <w:top w:val="single" w:sz="4" w:space="0" w:color="A7D38C" w:themeColor="accent6" w:themeTint="99"/>
        <w:left w:val="single" w:sz="4" w:space="0" w:color="A7D38C" w:themeColor="accent6" w:themeTint="99"/>
        <w:bottom w:val="single" w:sz="4" w:space="0" w:color="A7D38C" w:themeColor="accent6" w:themeTint="99"/>
        <w:right w:val="single" w:sz="4" w:space="0" w:color="A7D38C" w:themeColor="accent6" w:themeTint="99"/>
        <w:insideH w:val="single" w:sz="4" w:space="0" w:color="A7D38C" w:themeColor="accent6" w:themeTint="99"/>
        <w:insideV w:val="single" w:sz="4" w:space="0" w:color="A7D38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1F0D8" w:themeFill="accent6" w:themeFillTint="33"/>
      </w:tcPr>
    </w:tblStylePr>
    <w:tblStylePr w:type="band1Horz">
      <w:tblPr/>
      <w:tcPr>
        <w:shd w:val="clear" w:color="auto" w:fill="E1F0D8" w:themeFill="accent6" w:themeFillTint="33"/>
      </w:tcPr>
    </w:tblStylePr>
    <w:tblStylePr w:type="neCell">
      <w:tblPr/>
      <w:tcPr>
        <w:tcBorders>
          <w:bottom w:val="single" w:sz="4" w:space="0" w:color="A7D38C" w:themeColor="accent6" w:themeTint="99"/>
        </w:tcBorders>
      </w:tcPr>
    </w:tblStylePr>
    <w:tblStylePr w:type="nwCell">
      <w:tblPr/>
      <w:tcPr>
        <w:tcBorders>
          <w:bottom w:val="single" w:sz="4" w:space="0" w:color="A7D38C" w:themeColor="accent6" w:themeTint="99"/>
        </w:tcBorders>
      </w:tcPr>
    </w:tblStylePr>
    <w:tblStylePr w:type="seCell">
      <w:tblPr/>
      <w:tcPr>
        <w:tcBorders>
          <w:top w:val="single" w:sz="4" w:space="0" w:color="A7D38C" w:themeColor="accent6" w:themeTint="99"/>
        </w:tcBorders>
      </w:tcPr>
    </w:tblStylePr>
    <w:tblStylePr w:type="swCell">
      <w:tblPr/>
      <w:tcPr>
        <w:tcBorders>
          <w:top w:val="single" w:sz="4" w:space="0" w:color="A7D38C" w:themeColor="accent6" w:themeTint="99"/>
        </w:tcBorders>
      </w:tcPr>
    </w:tblStylePr>
  </w:style>
  <w:style w:type="table" w:styleId="Tabladecuadrcula4">
    <w:name w:val="Grid Table 4"/>
    <w:basedOn w:val="Tablanormal"/>
    <w:uiPriority w:val="49"/>
    <w:rsid w:val="002C2563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cuadrcula4-nfasis1">
    <w:name w:val="Grid Table 4 Accent 1"/>
    <w:basedOn w:val="Tablanormal"/>
    <w:uiPriority w:val="49"/>
    <w:rsid w:val="002C2563"/>
    <w:pPr>
      <w:spacing w:after="0" w:line="240" w:lineRule="auto"/>
    </w:pPr>
    <w:tblPr>
      <w:tblStyleRowBandSize w:val="1"/>
      <w:tblStyleColBandSize w:val="1"/>
      <w:tblBorders>
        <w:top w:val="single" w:sz="4" w:space="0" w:color="58E9CD" w:themeColor="accent1" w:themeTint="99"/>
        <w:left w:val="single" w:sz="4" w:space="0" w:color="58E9CD" w:themeColor="accent1" w:themeTint="99"/>
        <w:bottom w:val="single" w:sz="4" w:space="0" w:color="58E9CD" w:themeColor="accent1" w:themeTint="99"/>
        <w:right w:val="single" w:sz="4" w:space="0" w:color="58E9CD" w:themeColor="accent1" w:themeTint="99"/>
        <w:insideH w:val="single" w:sz="4" w:space="0" w:color="58E9CD" w:themeColor="accent1" w:themeTint="99"/>
        <w:insideV w:val="single" w:sz="4" w:space="0" w:color="58E9CD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7AE92" w:themeColor="accent1"/>
          <w:left w:val="single" w:sz="4" w:space="0" w:color="17AE92" w:themeColor="accent1"/>
          <w:bottom w:val="single" w:sz="4" w:space="0" w:color="17AE92" w:themeColor="accent1"/>
          <w:right w:val="single" w:sz="4" w:space="0" w:color="17AE92" w:themeColor="accent1"/>
          <w:insideH w:val="nil"/>
          <w:insideV w:val="nil"/>
        </w:tcBorders>
        <w:shd w:val="clear" w:color="auto" w:fill="17AE92" w:themeFill="accent1"/>
      </w:tcPr>
    </w:tblStylePr>
    <w:tblStylePr w:type="lastRow">
      <w:rPr>
        <w:b/>
        <w:bCs/>
      </w:rPr>
      <w:tblPr/>
      <w:tcPr>
        <w:tcBorders>
          <w:top w:val="double" w:sz="4" w:space="0" w:color="17AE9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F7EE" w:themeFill="accent1" w:themeFillTint="33"/>
      </w:tcPr>
    </w:tblStylePr>
    <w:tblStylePr w:type="band1Horz">
      <w:tblPr/>
      <w:tcPr>
        <w:shd w:val="clear" w:color="auto" w:fill="C7F7EE" w:themeFill="accent1" w:themeFillTint="33"/>
      </w:tcPr>
    </w:tblStylePr>
  </w:style>
  <w:style w:type="table" w:styleId="Tabladecuadrcula4-nfasis2">
    <w:name w:val="Grid Table 4 Accent 2"/>
    <w:basedOn w:val="Tablanormal"/>
    <w:uiPriority w:val="49"/>
    <w:rsid w:val="002C2563"/>
    <w:pPr>
      <w:spacing w:after="0" w:line="240" w:lineRule="auto"/>
    </w:pPr>
    <w:tblPr>
      <w:tblStyleRowBandSize w:val="1"/>
      <w:tblStyleColBandSize w:val="1"/>
      <w:tblBorders>
        <w:top w:val="single" w:sz="4" w:space="0" w:color="FAC78B" w:themeColor="accent2" w:themeTint="99"/>
        <w:left w:val="single" w:sz="4" w:space="0" w:color="FAC78B" w:themeColor="accent2" w:themeTint="99"/>
        <w:bottom w:val="single" w:sz="4" w:space="0" w:color="FAC78B" w:themeColor="accent2" w:themeTint="99"/>
        <w:right w:val="single" w:sz="4" w:space="0" w:color="FAC78B" w:themeColor="accent2" w:themeTint="99"/>
        <w:insideH w:val="single" w:sz="4" w:space="0" w:color="FAC78B" w:themeColor="accent2" w:themeTint="99"/>
        <w:insideV w:val="single" w:sz="4" w:space="0" w:color="FAC78B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A23F" w:themeColor="accent2"/>
          <w:left w:val="single" w:sz="4" w:space="0" w:color="F7A23F" w:themeColor="accent2"/>
          <w:bottom w:val="single" w:sz="4" w:space="0" w:color="F7A23F" w:themeColor="accent2"/>
          <w:right w:val="single" w:sz="4" w:space="0" w:color="F7A23F" w:themeColor="accent2"/>
          <w:insideH w:val="nil"/>
          <w:insideV w:val="nil"/>
        </w:tcBorders>
        <w:shd w:val="clear" w:color="auto" w:fill="F7A23F" w:themeFill="accent2"/>
      </w:tcPr>
    </w:tblStylePr>
    <w:tblStylePr w:type="lastRow">
      <w:rPr>
        <w:b/>
        <w:bCs/>
      </w:rPr>
      <w:tblPr/>
      <w:tcPr>
        <w:tcBorders>
          <w:top w:val="double" w:sz="4" w:space="0" w:color="F7A23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CD8" w:themeFill="accent2" w:themeFillTint="33"/>
      </w:tcPr>
    </w:tblStylePr>
    <w:tblStylePr w:type="band1Horz">
      <w:tblPr/>
      <w:tcPr>
        <w:shd w:val="clear" w:color="auto" w:fill="FDECD8" w:themeFill="accent2" w:themeFillTint="33"/>
      </w:tcPr>
    </w:tblStylePr>
  </w:style>
  <w:style w:type="table" w:styleId="Tabladecuadrcula4-nfasis3">
    <w:name w:val="Grid Table 4 Accent 3"/>
    <w:basedOn w:val="Tablanormal"/>
    <w:uiPriority w:val="49"/>
    <w:rsid w:val="002C2563"/>
    <w:pPr>
      <w:spacing w:after="0" w:line="240" w:lineRule="auto"/>
    </w:pPr>
    <w:tblPr>
      <w:tblStyleRowBandSize w:val="1"/>
      <w:tblStyleColBandSize w:val="1"/>
      <w:tblBorders>
        <w:top w:val="single" w:sz="4" w:space="0" w:color="A7B1B5" w:themeColor="accent3" w:themeTint="99"/>
        <w:left w:val="single" w:sz="4" w:space="0" w:color="A7B1B5" w:themeColor="accent3" w:themeTint="99"/>
        <w:bottom w:val="single" w:sz="4" w:space="0" w:color="A7B1B5" w:themeColor="accent3" w:themeTint="99"/>
        <w:right w:val="single" w:sz="4" w:space="0" w:color="A7B1B5" w:themeColor="accent3" w:themeTint="99"/>
        <w:insideH w:val="single" w:sz="4" w:space="0" w:color="A7B1B5" w:themeColor="accent3" w:themeTint="99"/>
        <w:insideV w:val="single" w:sz="4" w:space="0" w:color="A7B1B5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F7E84" w:themeColor="accent3"/>
          <w:left w:val="single" w:sz="4" w:space="0" w:color="6F7E84" w:themeColor="accent3"/>
          <w:bottom w:val="single" w:sz="4" w:space="0" w:color="6F7E84" w:themeColor="accent3"/>
          <w:right w:val="single" w:sz="4" w:space="0" w:color="6F7E84" w:themeColor="accent3"/>
          <w:insideH w:val="nil"/>
          <w:insideV w:val="nil"/>
        </w:tcBorders>
        <w:shd w:val="clear" w:color="auto" w:fill="6F7E84" w:themeFill="accent3"/>
      </w:tcPr>
    </w:tblStylePr>
    <w:tblStylePr w:type="lastRow">
      <w:rPr>
        <w:b/>
        <w:bCs/>
      </w:rPr>
      <w:tblPr/>
      <w:tcPr>
        <w:tcBorders>
          <w:top w:val="double" w:sz="4" w:space="0" w:color="6F7E8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5E6" w:themeFill="accent3" w:themeFillTint="33"/>
      </w:tcPr>
    </w:tblStylePr>
    <w:tblStylePr w:type="band1Horz">
      <w:tblPr/>
      <w:tcPr>
        <w:shd w:val="clear" w:color="auto" w:fill="E1E5E6" w:themeFill="accent3" w:themeFillTint="33"/>
      </w:tcPr>
    </w:tblStylePr>
  </w:style>
  <w:style w:type="table" w:styleId="Tabladecuadrcula4-nfasis4">
    <w:name w:val="Grid Table 4 Accent 4"/>
    <w:basedOn w:val="Tablanormal"/>
    <w:uiPriority w:val="49"/>
    <w:rsid w:val="002C2563"/>
    <w:pPr>
      <w:spacing w:after="0" w:line="240" w:lineRule="auto"/>
    </w:pPr>
    <w:tblPr>
      <w:tblStyleRowBandSize w:val="1"/>
      <w:tblStyleColBandSize w:val="1"/>
      <w:tblBorders>
        <w:top w:val="single" w:sz="4" w:space="0" w:color="5EC3EB" w:themeColor="accent4" w:themeTint="99"/>
        <w:left w:val="single" w:sz="4" w:space="0" w:color="5EC3EB" w:themeColor="accent4" w:themeTint="99"/>
        <w:bottom w:val="single" w:sz="4" w:space="0" w:color="5EC3EB" w:themeColor="accent4" w:themeTint="99"/>
        <w:right w:val="single" w:sz="4" w:space="0" w:color="5EC3EB" w:themeColor="accent4" w:themeTint="99"/>
        <w:insideH w:val="single" w:sz="4" w:space="0" w:color="5EC3EB" w:themeColor="accent4" w:themeTint="99"/>
        <w:insideV w:val="single" w:sz="4" w:space="0" w:color="5EC3EB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78DBB" w:themeColor="accent4"/>
          <w:left w:val="single" w:sz="4" w:space="0" w:color="178DBB" w:themeColor="accent4"/>
          <w:bottom w:val="single" w:sz="4" w:space="0" w:color="178DBB" w:themeColor="accent4"/>
          <w:right w:val="single" w:sz="4" w:space="0" w:color="178DBB" w:themeColor="accent4"/>
          <w:insideH w:val="nil"/>
          <w:insideV w:val="nil"/>
        </w:tcBorders>
        <w:shd w:val="clear" w:color="auto" w:fill="178DBB" w:themeFill="accent4"/>
      </w:tcPr>
    </w:tblStylePr>
    <w:tblStylePr w:type="lastRow">
      <w:rPr>
        <w:b/>
        <w:bCs/>
      </w:rPr>
      <w:tblPr/>
      <w:tcPr>
        <w:tcBorders>
          <w:top w:val="double" w:sz="4" w:space="0" w:color="178DBB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EBF8" w:themeFill="accent4" w:themeFillTint="33"/>
      </w:tcPr>
    </w:tblStylePr>
    <w:tblStylePr w:type="band1Horz">
      <w:tblPr/>
      <w:tcPr>
        <w:shd w:val="clear" w:color="auto" w:fill="C9EBF8" w:themeFill="accent4" w:themeFillTint="33"/>
      </w:tcPr>
    </w:tblStylePr>
  </w:style>
  <w:style w:type="table" w:styleId="Tabladecuadrcula4-nfasis5">
    <w:name w:val="Grid Table 4 Accent 5"/>
    <w:basedOn w:val="Tablanormal"/>
    <w:uiPriority w:val="49"/>
    <w:rsid w:val="002C2563"/>
    <w:pPr>
      <w:spacing w:after="0" w:line="240" w:lineRule="auto"/>
    </w:pPr>
    <w:tblPr>
      <w:tblStyleRowBandSize w:val="1"/>
      <w:tblStyleColBandSize w:val="1"/>
      <w:tblBorders>
        <w:top w:val="single" w:sz="4" w:space="0" w:color="EE9A94" w:themeColor="accent5" w:themeTint="99"/>
        <w:left w:val="single" w:sz="4" w:space="0" w:color="EE9A94" w:themeColor="accent5" w:themeTint="99"/>
        <w:bottom w:val="single" w:sz="4" w:space="0" w:color="EE9A94" w:themeColor="accent5" w:themeTint="99"/>
        <w:right w:val="single" w:sz="4" w:space="0" w:color="EE9A94" w:themeColor="accent5" w:themeTint="99"/>
        <w:insideH w:val="single" w:sz="4" w:space="0" w:color="EE9A94" w:themeColor="accent5" w:themeTint="99"/>
        <w:insideV w:val="single" w:sz="4" w:space="0" w:color="EE9A9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3584E" w:themeColor="accent5"/>
          <w:left w:val="single" w:sz="4" w:space="0" w:color="E3584E" w:themeColor="accent5"/>
          <w:bottom w:val="single" w:sz="4" w:space="0" w:color="E3584E" w:themeColor="accent5"/>
          <w:right w:val="single" w:sz="4" w:space="0" w:color="E3584E" w:themeColor="accent5"/>
          <w:insideH w:val="nil"/>
          <w:insideV w:val="nil"/>
        </w:tcBorders>
        <w:shd w:val="clear" w:color="auto" w:fill="E3584E" w:themeFill="accent5"/>
      </w:tcPr>
    </w:tblStylePr>
    <w:tblStylePr w:type="lastRow">
      <w:rPr>
        <w:b/>
        <w:bCs/>
      </w:rPr>
      <w:tblPr/>
      <w:tcPr>
        <w:tcBorders>
          <w:top w:val="double" w:sz="4" w:space="0" w:color="E3584E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DDB" w:themeFill="accent5" w:themeFillTint="33"/>
      </w:tcPr>
    </w:tblStylePr>
    <w:tblStylePr w:type="band1Horz">
      <w:tblPr/>
      <w:tcPr>
        <w:shd w:val="clear" w:color="auto" w:fill="F9DDDB" w:themeFill="accent5" w:themeFillTint="33"/>
      </w:tcPr>
    </w:tblStylePr>
  </w:style>
  <w:style w:type="table" w:styleId="Tabladecuadrcula4-nfasis6">
    <w:name w:val="Grid Table 4 Accent 6"/>
    <w:basedOn w:val="Tablanormal"/>
    <w:uiPriority w:val="49"/>
    <w:rsid w:val="002C2563"/>
    <w:pPr>
      <w:spacing w:after="0" w:line="240" w:lineRule="auto"/>
    </w:pPr>
    <w:tblPr>
      <w:tblStyleRowBandSize w:val="1"/>
      <w:tblStyleColBandSize w:val="1"/>
      <w:tblBorders>
        <w:top w:val="single" w:sz="4" w:space="0" w:color="A7D38C" w:themeColor="accent6" w:themeTint="99"/>
        <w:left w:val="single" w:sz="4" w:space="0" w:color="A7D38C" w:themeColor="accent6" w:themeTint="99"/>
        <w:bottom w:val="single" w:sz="4" w:space="0" w:color="A7D38C" w:themeColor="accent6" w:themeTint="99"/>
        <w:right w:val="single" w:sz="4" w:space="0" w:color="A7D38C" w:themeColor="accent6" w:themeTint="99"/>
        <w:insideH w:val="single" w:sz="4" w:space="0" w:color="A7D38C" w:themeColor="accent6" w:themeTint="99"/>
        <w:insideV w:val="single" w:sz="4" w:space="0" w:color="A7D38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FB344" w:themeColor="accent6"/>
          <w:left w:val="single" w:sz="4" w:space="0" w:color="6FB344" w:themeColor="accent6"/>
          <w:bottom w:val="single" w:sz="4" w:space="0" w:color="6FB344" w:themeColor="accent6"/>
          <w:right w:val="single" w:sz="4" w:space="0" w:color="6FB344" w:themeColor="accent6"/>
          <w:insideH w:val="nil"/>
          <w:insideV w:val="nil"/>
        </w:tcBorders>
        <w:shd w:val="clear" w:color="auto" w:fill="6FB344" w:themeFill="accent6"/>
      </w:tcPr>
    </w:tblStylePr>
    <w:tblStylePr w:type="lastRow">
      <w:rPr>
        <w:b/>
        <w:bCs/>
      </w:rPr>
      <w:tblPr/>
      <w:tcPr>
        <w:tcBorders>
          <w:top w:val="double" w:sz="4" w:space="0" w:color="6FB3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F0D8" w:themeFill="accent6" w:themeFillTint="33"/>
      </w:tcPr>
    </w:tblStylePr>
    <w:tblStylePr w:type="band1Horz">
      <w:tblPr/>
      <w:tcPr>
        <w:shd w:val="clear" w:color="auto" w:fill="E1F0D8" w:themeFill="accent6" w:themeFillTint="33"/>
      </w:tcPr>
    </w:tblStylePr>
  </w:style>
  <w:style w:type="table" w:styleId="Tabladecuadrcula5oscura">
    <w:name w:val="Grid Table 5 Dark"/>
    <w:basedOn w:val="Tablanormal"/>
    <w:uiPriority w:val="50"/>
    <w:rsid w:val="002C256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ladecuadrcula5oscura-nfasis1">
    <w:name w:val="Grid Table 5 Dark Accent 1"/>
    <w:basedOn w:val="Tablanormal"/>
    <w:uiPriority w:val="50"/>
    <w:rsid w:val="002C256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7F7EE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7AE92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7AE92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7AE92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7AE92" w:themeFill="accent1"/>
      </w:tcPr>
    </w:tblStylePr>
    <w:tblStylePr w:type="band1Vert">
      <w:tblPr/>
      <w:tcPr>
        <w:shd w:val="clear" w:color="auto" w:fill="90F0DE" w:themeFill="accent1" w:themeFillTint="66"/>
      </w:tcPr>
    </w:tblStylePr>
    <w:tblStylePr w:type="band1Horz">
      <w:tblPr/>
      <w:tcPr>
        <w:shd w:val="clear" w:color="auto" w:fill="90F0DE" w:themeFill="accent1" w:themeFillTint="66"/>
      </w:tcPr>
    </w:tblStylePr>
  </w:style>
  <w:style w:type="table" w:styleId="Tabladecuadrcula5oscura-nfasis2">
    <w:name w:val="Grid Table 5 Dark Accent 2"/>
    <w:basedOn w:val="Tablanormal"/>
    <w:uiPriority w:val="50"/>
    <w:rsid w:val="002C256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CD8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A23F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A23F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A23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A23F" w:themeFill="accent2"/>
      </w:tcPr>
    </w:tblStylePr>
    <w:tblStylePr w:type="band1Vert">
      <w:tblPr/>
      <w:tcPr>
        <w:shd w:val="clear" w:color="auto" w:fill="FBD9B2" w:themeFill="accent2" w:themeFillTint="66"/>
      </w:tcPr>
    </w:tblStylePr>
    <w:tblStylePr w:type="band1Horz">
      <w:tblPr/>
      <w:tcPr>
        <w:shd w:val="clear" w:color="auto" w:fill="FBD9B2" w:themeFill="accent2" w:themeFillTint="66"/>
      </w:tcPr>
    </w:tblStylePr>
  </w:style>
  <w:style w:type="table" w:styleId="Tabladecuadrcula5oscura-nfasis3">
    <w:name w:val="Grid Table 5 Dark Accent 3"/>
    <w:basedOn w:val="Tablanormal"/>
    <w:uiPriority w:val="50"/>
    <w:rsid w:val="002C256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5E6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F7E84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F7E84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F7E84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F7E84" w:themeFill="accent3"/>
      </w:tcPr>
    </w:tblStylePr>
    <w:tblStylePr w:type="band1Vert">
      <w:tblPr/>
      <w:tcPr>
        <w:shd w:val="clear" w:color="auto" w:fill="C4CBCE" w:themeFill="accent3" w:themeFillTint="66"/>
      </w:tcPr>
    </w:tblStylePr>
    <w:tblStylePr w:type="band1Horz">
      <w:tblPr/>
      <w:tcPr>
        <w:shd w:val="clear" w:color="auto" w:fill="C4CBCE" w:themeFill="accent3" w:themeFillTint="66"/>
      </w:tcPr>
    </w:tblStylePr>
  </w:style>
  <w:style w:type="table" w:styleId="Tabladecuadrcula5oscura-nfasis4">
    <w:name w:val="Grid Table 5 Dark Accent 4"/>
    <w:basedOn w:val="Tablanormal"/>
    <w:uiPriority w:val="50"/>
    <w:rsid w:val="002C256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9EBF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78DBB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78DBB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78DBB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78DBB" w:themeFill="accent4"/>
      </w:tcPr>
    </w:tblStylePr>
    <w:tblStylePr w:type="band1Vert">
      <w:tblPr/>
      <w:tcPr>
        <w:shd w:val="clear" w:color="auto" w:fill="94D7F1" w:themeFill="accent4" w:themeFillTint="66"/>
      </w:tcPr>
    </w:tblStylePr>
    <w:tblStylePr w:type="band1Horz">
      <w:tblPr/>
      <w:tcPr>
        <w:shd w:val="clear" w:color="auto" w:fill="94D7F1" w:themeFill="accent4" w:themeFillTint="66"/>
      </w:tcPr>
    </w:tblStylePr>
  </w:style>
  <w:style w:type="table" w:styleId="Tabladecuadrcula5oscura-nfasis5">
    <w:name w:val="Grid Table 5 Dark Accent 5"/>
    <w:basedOn w:val="Tablanormal"/>
    <w:uiPriority w:val="50"/>
    <w:rsid w:val="002C256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DDDB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3584E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3584E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3584E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3584E" w:themeFill="accent5"/>
      </w:tcPr>
    </w:tblStylePr>
    <w:tblStylePr w:type="band1Vert">
      <w:tblPr/>
      <w:tcPr>
        <w:shd w:val="clear" w:color="auto" w:fill="F3BCB8" w:themeFill="accent5" w:themeFillTint="66"/>
      </w:tcPr>
    </w:tblStylePr>
    <w:tblStylePr w:type="band1Horz">
      <w:tblPr/>
      <w:tcPr>
        <w:shd w:val="clear" w:color="auto" w:fill="F3BCB8" w:themeFill="accent5" w:themeFillTint="66"/>
      </w:tcPr>
    </w:tblStylePr>
  </w:style>
  <w:style w:type="table" w:styleId="Tabladecuadrcula5oscura-nfasis6">
    <w:name w:val="Grid Table 5 Dark Accent 6"/>
    <w:basedOn w:val="Tablanormal"/>
    <w:uiPriority w:val="50"/>
    <w:rsid w:val="002C256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F0D8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FB344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FB344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FB34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FB344" w:themeFill="accent6"/>
      </w:tcPr>
    </w:tblStylePr>
    <w:tblStylePr w:type="band1Vert">
      <w:tblPr/>
      <w:tcPr>
        <w:shd w:val="clear" w:color="auto" w:fill="C4E2B2" w:themeFill="accent6" w:themeFillTint="66"/>
      </w:tcPr>
    </w:tblStylePr>
    <w:tblStylePr w:type="band1Horz">
      <w:tblPr/>
      <w:tcPr>
        <w:shd w:val="clear" w:color="auto" w:fill="C4E2B2" w:themeFill="accent6" w:themeFillTint="66"/>
      </w:tcPr>
    </w:tblStylePr>
  </w:style>
  <w:style w:type="table" w:styleId="Tabladecuadrcula6concolores">
    <w:name w:val="Grid Table 6 Colorful"/>
    <w:basedOn w:val="Tablanormal"/>
    <w:uiPriority w:val="51"/>
    <w:rsid w:val="002C256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cuadrcula6concolores-nfasis1">
    <w:name w:val="Grid Table 6 Colorful Accent 1"/>
    <w:basedOn w:val="Tablanormal"/>
    <w:uiPriority w:val="51"/>
    <w:rsid w:val="002C2563"/>
    <w:pPr>
      <w:spacing w:after="0" w:line="240" w:lineRule="auto"/>
    </w:pPr>
    <w:rPr>
      <w:color w:val="11826C" w:themeColor="accent1" w:themeShade="BF"/>
    </w:rPr>
    <w:tblPr>
      <w:tblStyleRowBandSize w:val="1"/>
      <w:tblStyleColBandSize w:val="1"/>
      <w:tblBorders>
        <w:top w:val="single" w:sz="4" w:space="0" w:color="58E9CD" w:themeColor="accent1" w:themeTint="99"/>
        <w:left w:val="single" w:sz="4" w:space="0" w:color="58E9CD" w:themeColor="accent1" w:themeTint="99"/>
        <w:bottom w:val="single" w:sz="4" w:space="0" w:color="58E9CD" w:themeColor="accent1" w:themeTint="99"/>
        <w:right w:val="single" w:sz="4" w:space="0" w:color="58E9CD" w:themeColor="accent1" w:themeTint="99"/>
        <w:insideH w:val="single" w:sz="4" w:space="0" w:color="58E9CD" w:themeColor="accent1" w:themeTint="99"/>
        <w:insideV w:val="single" w:sz="4" w:space="0" w:color="58E9CD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8E9CD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8E9C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F7EE" w:themeFill="accent1" w:themeFillTint="33"/>
      </w:tcPr>
    </w:tblStylePr>
    <w:tblStylePr w:type="band1Horz">
      <w:tblPr/>
      <w:tcPr>
        <w:shd w:val="clear" w:color="auto" w:fill="C7F7EE" w:themeFill="accent1" w:themeFillTint="33"/>
      </w:tcPr>
    </w:tblStylePr>
  </w:style>
  <w:style w:type="table" w:styleId="Tabladecuadrcula6concolores-nfasis2">
    <w:name w:val="Grid Table 6 Colorful Accent 2"/>
    <w:basedOn w:val="Tablanormal"/>
    <w:uiPriority w:val="51"/>
    <w:rsid w:val="002C2563"/>
    <w:pPr>
      <w:spacing w:after="0" w:line="240" w:lineRule="auto"/>
    </w:pPr>
    <w:rPr>
      <w:color w:val="DE7B09" w:themeColor="accent2" w:themeShade="BF"/>
    </w:rPr>
    <w:tblPr>
      <w:tblStyleRowBandSize w:val="1"/>
      <w:tblStyleColBandSize w:val="1"/>
      <w:tblBorders>
        <w:top w:val="single" w:sz="4" w:space="0" w:color="FAC78B" w:themeColor="accent2" w:themeTint="99"/>
        <w:left w:val="single" w:sz="4" w:space="0" w:color="FAC78B" w:themeColor="accent2" w:themeTint="99"/>
        <w:bottom w:val="single" w:sz="4" w:space="0" w:color="FAC78B" w:themeColor="accent2" w:themeTint="99"/>
        <w:right w:val="single" w:sz="4" w:space="0" w:color="FAC78B" w:themeColor="accent2" w:themeTint="99"/>
        <w:insideH w:val="single" w:sz="4" w:space="0" w:color="FAC78B" w:themeColor="accent2" w:themeTint="99"/>
        <w:insideV w:val="single" w:sz="4" w:space="0" w:color="FAC78B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AC78B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C78B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CD8" w:themeFill="accent2" w:themeFillTint="33"/>
      </w:tcPr>
    </w:tblStylePr>
    <w:tblStylePr w:type="band1Horz">
      <w:tblPr/>
      <w:tcPr>
        <w:shd w:val="clear" w:color="auto" w:fill="FDECD8" w:themeFill="accent2" w:themeFillTint="33"/>
      </w:tcPr>
    </w:tblStylePr>
  </w:style>
  <w:style w:type="table" w:styleId="Tabladecuadrcula6concolores-nfasis3">
    <w:name w:val="Grid Table 6 Colorful Accent 3"/>
    <w:basedOn w:val="Tablanormal"/>
    <w:uiPriority w:val="51"/>
    <w:rsid w:val="002C2563"/>
    <w:pPr>
      <w:spacing w:after="0" w:line="240" w:lineRule="auto"/>
    </w:pPr>
    <w:rPr>
      <w:color w:val="535E62" w:themeColor="accent3" w:themeShade="BF"/>
    </w:rPr>
    <w:tblPr>
      <w:tblStyleRowBandSize w:val="1"/>
      <w:tblStyleColBandSize w:val="1"/>
      <w:tblBorders>
        <w:top w:val="single" w:sz="4" w:space="0" w:color="A7B1B5" w:themeColor="accent3" w:themeTint="99"/>
        <w:left w:val="single" w:sz="4" w:space="0" w:color="A7B1B5" w:themeColor="accent3" w:themeTint="99"/>
        <w:bottom w:val="single" w:sz="4" w:space="0" w:color="A7B1B5" w:themeColor="accent3" w:themeTint="99"/>
        <w:right w:val="single" w:sz="4" w:space="0" w:color="A7B1B5" w:themeColor="accent3" w:themeTint="99"/>
        <w:insideH w:val="single" w:sz="4" w:space="0" w:color="A7B1B5" w:themeColor="accent3" w:themeTint="99"/>
        <w:insideV w:val="single" w:sz="4" w:space="0" w:color="A7B1B5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A7B1B5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7B1B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5E6" w:themeFill="accent3" w:themeFillTint="33"/>
      </w:tcPr>
    </w:tblStylePr>
    <w:tblStylePr w:type="band1Horz">
      <w:tblPr/>
      <w:tcPr>
        <w:shd w:val="clear" w:color="auto" w:fill="E1E5E6" w:themeFill="accent3" w:themeFillTint="33"/>
      </w:tcPr>
    </w:tblStylePr>
  </w:style>
  <w:style w:type="table" w:styleId="Tabladecuadrcula6concolores-nfasis4">
    <w:name w:val="Grid Table 6 Colorful Accent 4"/>
    <w:basedOn w:val="Tablanormal"/>
    <w:uiPriority w:val="51"/>
    <w:rsid w:val="002C2563"/>
    <w:pPr>
      <w:spacing w:after="0" w:line="240" w:lineRule="auto"/>
    </w:pPr>
    <w:rPr>
      <w:color w:val="11698B" w:themeColor="accent4" w:themeShade="BF"/>
    </w:rPr>
    <w:tblPr>
      <w:tblStyleRowBandSize w:val="1"/>
      <w:tblStyleColBandSize w:val="1"/>
      <w:tblBorders>
        <w:top w:val="single" w:sz="4" w:space="0" w:color="5EC3EB" w:themeColor="accent4" w:themeTint="99"/>
        <w:left w:val="single" w:sz="4" w:space="0" w:color="5EC3EB" w:themeColor="accent4" w:themeTint="99"/>
        <w:bottom w:val="single" w:sz="4" w:space="0" w:color="5EC3EB" w:themeColor="accent4" w:themeTint="99"/>
        <w:right w:val="single" w:sz="4" w:space="0" w:color="5EC3EB" w:themeColor="accent4" w:themeTint="99"/>
        <w:insideH w:val="single" w:sz="4" w:space="0" w:color="5EC3EB" w:themeColor="accent4" w:themeTint="99"/>
        <w:insideV w:val="single" w:sz="4" w:space="0" w:color="5EC3EB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5EC3EB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EC3EB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EBF8" w:themeFill="accent4" w:themeFillTint="33"/>
      </w:tcPr>
    </w:tblStylePr>
    <w:tblStylePr w:type="band1Horz">
      <w:tblPr/>
      <w:tcPr>
        <w:shd w:val="clear" w:color="auto" w:fill="C9EBF8" w:themeFill="accent4" w:themeFillTint="33"/>
      </w:tcPr>
    </w:tblStylePr>
  </w:style>
  <w:style w:type="table" w:styleId="Tabladecuadrcula6concolores-nfasis5">
    <w:name w:val="Grid Table 6 Colorful Accent 5"/>
    <w:basedOn w:val="Tablanormal"/>
    <w:uiPriority w:val="51"/>
    <w:rsid w:val="002C2563"/>
    <w:pPr>
      <w:spacing w:after="0" w:line="240" w:lineRule="auto"/>
    </w:pPr>
    <w:rPr>
      <w:color w:val="C52A1F" w:themeColor="accent5" w:themeShade="BF"/>
    </w:rPr>
    <w:tblPr>
      <w:tblStyleRowBandSize w:val="1"/>
      <w:tblStyleColBandSize w:val="1"/>
      <w:tblBorders>
        <w:top w:val="single" w:sz="4" w:space="0" w:color="EE9A94" w:themeColor="accent5" w:themeTint="99"/>
        <w:left w:val="single" w:sz="4" w:space="0" w:color="EE9A94" w:themeColor="accent5" w:themeTint="99"/>
        <w:bottom w:val="single" w:sz="4" w:space="0" w:color="EE9A94" w:themeColor="accent5" w:themeTint="99"/>
        <w:right w:val="single" w:sz="4" w:space="0" w:color="EE9A94" w:themeColor="accent5" w:themeTint="99"/>
        <w:insideH w:val="single" w:sz="4" w:space="0" w:color="EE9A94" w:themeColor="accent5" w:themeTint="99"/>
        <w:insideV w:val="single" w:sz="4" w:space="0" w:color="EE9A94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EE9A9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E9A9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DDB" w:themeFill="accent5" w:themeFillTint="33"/>
      </w:tcPr>
    </w:tblStylePr>
    <w:tblStylePr w:type="band1Horz">
      <w:tblPr/>
      <w:tcPr>
        <w:shd w:val="clear" w:color="auto" w:fill="F9DDDB" w:themeFill="accent5" w:themeFillTint="33"/>
      </w:tcPr>
    </w:tblStylePr>
  </w:style>
  <w:style w:type="table" w:styleId="Tabladecuadrcula6concolores-nfasis6">
    <w:name w:val="Grid Table 6 Colorful Accent 6"/>
    <w:basedOn w:val="Tablanormal"/>
    <w:uiPriority w:val="51"/>
    <w:rsid w:val="002C2563"/>
    <w:pPr>
      <w:spacing w:after="0" w:line="240" w:lineRule="auto"/>
    </w:pPr>
    <w:rPr>
      <w:color w:val="528633" w:themeColor="accent6" w:themeShade="BF"/>
    </w:rPr>
    <w:tblPr>
      <w:tblStyleRowBandSize w:val="1"/>
      <w:tblStyleColBandSize w:val="1"/>
      <w:tblBorders>
        <w:top w:val="single" w:sz="4" w:space="0" w:color="A7D38C" w:themeColor="accent6" w:themeTint="99"/>
        <w:left w:val="single" w:sz="4" w:space="0" w:color="A7D38C" w:themeColor="accent6" w:themeTint="99"/>
        <w:bottom w:val="single" w:sz="4" w:space="0" w:color="A7D38C" w:themeColor="accent6" w:themeTint="99"/>
        <w:right w:val="single" w:sz="4" w:space="0" w:color="A7D38C" w:themeColor="accent6" w:themeTint="99"/>
        <w:insideH w:val="single" w:sz="4" w:space="0" w:color="A7D38C" w:themeColor="accent6" w:themeTint="99"/>
        <w:insideV w:val="single" w:sz="4" w:space="0" w:color="A7D38C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7D3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7D3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F0D8" w:themeFill="accent6" w:themeFillTint="33"/>
      </w:tcPr>
    </w:tblStylePr>
    <w:tblStylePr w:type="band1Horz">
      <w:tblPr/>
      <w:tcPr>
        <w:shd w:val="clear" w:color="auto" w:fill="E1F0D8" w:themeFill="accent6" w:themeFillTint="33"/>
      </w:tcPr>
    </w:tblStylePr>
  </w:style>
  <w:style w:type="table" w:styleId="Tabladecuadrcula7concolores">
    <w:name w:val="Grid Table 7 Colorful"/>
    <w:basedOn w:val="Tablanormal"/>
    <w:uiPriority w:val="52"/>
    <w:rsid w:val="002C256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adecuadrcula7concolores-nfasis1">
    <w:name w:val="Grid Table 7 Colorful Accent 1"/>
    <w:basedOn w:val="Tablanormal"/>
    <w:uiPriority w:val="52"/>
    <w:rsid w:val="002C2563"/>
    <w:pPr>
      <w:spacing w:after="0" w:line="240" w:lineRule="auto"/>
    </w:pPr>
    <w:rPr>
      <w:color w:val="11826C" w:themeColor="accent1" w:themeShade="BF"/>
    </w:rPr>
    <w:tblPr>
      <w:tblStyleRowBandSize w:val="1"/>
      <w:tblStyleColBandSize w:val="1"/>
      <w:tblBorders>
        <w:top w:val="single" w:sz="4" w:space="0" w:color="58E9CD" w:themeColor="accent1" w:themeTint="99"/>
        <w:left w:val="single" w:sz="4" w:space="0" w:color="58E9CD" w:themeColor="accent1" w:themeTint="99"/>
        <w:bottom w:val="single" w:sz="4" w:space="0" w:color="58E9CD" w:themeColor="accent1" w:themeTint="99"/>
        <w:right w:val="single" w:sz="4" w:space="0" w:color="58E9CD" w:themeColor="accent1" w:themeTint="99"/>
        <w:insideH w:val="single" w:sz="4" w:space="0" w:color="58E9CD" w:themeColor="accent1" w:themeTint="99"/>
        <w:insideV w:val="single" w:sz="4" w:space="0" w:color="58E9CD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7F7EE" w:themeFill="accent1" w:themeFillTint="33"/>
      </w:tcPr>
    </w:tblStylePr>
    <w:tblStylePr w:type="band1Horz">
      <w:tblPr/>
      <w:tcPr>
        <w:shd w:val="clear" w:color="auto" w:fill="C7F7EE" w:themeFill="accent1" w:themeFillTint="33"/>
      </w:tcPr>
    </w:tblStylePr>
    <w:tblStylePr w:type="neCell">
      <w:tblPr/>
      <w:tcPr>
        <w:tcBorders>
          <w:bottom w:val="single" w:sz="4" w:space="0" w:color="58E9CD" w:themeColor="accent1" w:themeTint="99"/>
        </w:tcBorders>
      </w:tcPr>
    </w:tblStylePr>
    <w:tblStylePr w:type="nwCell">
      <w:tblPr/>
      <w:tcPr>
        <w:tcBorders>
          <w:bottom w:val="single" w:sz="4" w:space="0" w:color="58E9CD" w:themeColor="accent1" w:themeTint="99"/>
        </w:tcBorders>
      </w:tcPr>
    </w:tblStylePr>
    <w:tblStylePr w:type="seCell">
      <w:tblPr/>
      <w:tcPr>
        <w:tcBorders>
          <w:top w:val="single" w:sz="4" w:space="0" w:color="58E9CD" w:themeColor="accent1" w:themeTint="99"/>
        </w:tcBorders>
      </w:tcPr>
    </w:tblStylePr>
    <w:tblStylePr w:type="swCell">
      <w:tblPr/>
      <w:tcPr>
        <w:tcBorders>
          <w:top w:val="single" w:sz="4" w:space="0" w:color="58E9CD" w:themeColor="accent1" w:themeTint="99"/>
        </w:tcBorders>
      </w:tcPr>
    </w:tblStylePr>
  </w:style>
  <w:style w:type="table" w:styleId="Tabladecuadrcula7concolores-nfasis2">
    <w:name w:val="Grid Table 7 Colorful Accent 2"/>
    <w:basedOn w:val="Tablanormal"/>
    <w:uiPriority w:val="52"/>
    <w:rsid w:val="002C2563"/>
    <w:pPr>
      <w:spacing w:after="0" w:line="240" w:lineRule="auto"/>
    </w:pPr>
    <w:rPr>
      <w:color w:val="DE7B09" w:themeColor="accent2" w:themeShade="BF"/>
    </w:rPr>
    <w:tblPr>
      <w:tblStyleRowBandSize w:val="1"/>
      <w:tblStyleColBandSize w:val="1"/>
      <w:tblBorders>
        <w:top w:val="single" w:sz="4" w:space="0" w:color="FAC78B" w:themeColor="accent2" w:themeTint="99"/>
        <w:left w:val="single" w:sz="4" w:space="0" w:color="FAC78B" w:themeColor="accent2" w:themeTint="99"/>
        <w:bottom w:val="single" w:sz="4" w:space="0" w:color="FAC78B" w:themeColor="accent2" w:themeTint="99"/>
        <w:right w:val="single" w:sz="4" w:space="0" w:color="FAC78B" w:themeColor="accent2" w:themeTint="99"/>
        <w:insideH w:val="single" w:sz="4" w:space="0" w:color="FAC78B" w:themeColor="accent2" w:themeTint="99"/>
        <w:insideV w:val="single" w:sz="4" w:space="0" w:color="FAC78B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CD8" w:themeFill="accent2" w:themeFillTint="33"/>
      </w:tcPr>
    </w:tblStylePr>
    <w:tblStylePr w:type="band1Horz">
      <w:tblPr/>
      <w:tcPr>
        <w:shd w:val="clear" w:color="auto" w:fill="FDECD8" w:themeFill="accent2" w:themeFillTint="33"/>
      </w:tcPr>
    </w:tblStylePr>
    <w:tblStylePr w:type="neCell">
      <w:tblPr/>
      <w:tcPr>
        <w:tcBorders>
          <w:bottom w:val="single" w:sz="4" w:space="0" w:color="FAC78B" w:themeColor="accent2" w:themeTint="99"/>
        </w:tcBorders>
      </w:tcPr>
    </w:tblStylePr>
    <w:tblStylePr w:type="nwCell">
      <w:tblPr/>
      <w:tcPr>
        <w:tcBorders>
          <w:bottom w:val="single" w:sz="4" w:space="0" w:color="FAC78B" w:themeColor="accent2" w:themeTint="99"/>
        </w:tcBorders>
      </w:tcPr>
    </w:tblStylePr>
    <w:tblStylePr w:type="seCell">
      <w:tblPr/>
      <w:tcPr>
        <w:tcBorders>
          <w:top w:val="single" w:sz="4" w:space="0" w:color="FAC78B" w:themeColor="accent2" w:themeTint="99"/>
        </w:tcBorders>
      </w:tcPr>
    </w:tblStylePr>
    <w:tblStylePr w:type="swCell">
      <w:tblPr/>
      <w:tcPr>
        <w:tcBorders>
          <w:top w:val="single" w:sz="4" w:space="0" w:color="FAC78B" w:themeColor="accent2" w:themeTint="99"/>
        </w:tcBorders>
      </w:tcPr>
    </w:tblStylePr>
  </w:style>
  <w:style w:type="table" w:styleId="Tabladecuadrcula7concolores-nfasis3">
    <w:name w:val="Grid Table 7 Colorful Accent 3"/>
    <w:basedOn w:val="Tablanormal"/>
    <w:uiPriority w:val="52"/>
    <w:rsid w:val="002C2563"/>
    <w:pPr>
      <w:spacing w:after="0" w:line="240" w:lineRule="auto"/>
    </w:pPr>
    <w:rPr>
      <w:color w:val="535E62" w:themeColor="accent3" w:themeShade="BF"/>
    </w:rPr>
    <w:tblPr>
      <w:tblStyleRowBandSize w:val="1"/>
      <w:tblStyleColBandSize w:val="1"/>
      <w:tblBorders>
        <w:top w:val="single" w:sz="4" w:space="0" w:color="A7B1B5" w:themeColor="accent3" w:themeTint="99"/>
        <w:left w:val="single" w:sz="4" w:space="0" w:color="A7B1B5" w:themeColor="accent3" w:themeTint="99"/>
        <w:bottom w:val="single" w:sz="4" w:space="0" w:color="A7B1B5" w:themeColor="accent3" w:themeTint="99"/>
        <w:right w:val="single" w:sz="4" w:space="0" w:color="A7B1B5" w:themeColor="accent3" w:themeTint="99"/>
        <w:insideH w:val="single" w:sz="4" w:space="0" w:color="A7B1B5" w:themeColor="accent3" w:themeTint="99"/>
        <w:insideV w:val="single" w:sz="4" w:space="0" w:color="A7B1B5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1E5E6" w:themeFill="accent3" w:themeFillTint="33"/>
      </w:tcPr>
    </w:tblStylePr>
    <w:tblStylePr w:type="band1Horz">
      <w:tblPr/>
      <w:tcPr>
        <w:shd w:val="clear" w:color="auto" w:fill="E1E5E6" w:themeFill="accent3" w:themeFillTint="33"/>
      </w:tcPr>
    </w:tblStylePr>
    <w:tblStylePr w:type="neCell">
      <w:tblPr/>
      <w:tcPr>
        <w:tcBorders>
          <w:bottom w:val="single" w:sz="4" w:space="0" w:color="A7B1B5" w:themeColor="accent3" w:themeTint="99"/>
        </w:tcBorders>
      </w:tcPr>
    </w:tblStylePr>
    <w:tblStylePr w:type="nwCell">
      <w:tblPr/>
      <w:tcPr>
        <w:tcBorders>
          <w:bottom w:val="single" w:sz="4" w:space="0" w:color="A7B1B5" w:themeColor="accent3" w:themeTint="99"/>
        </w:tcBorders>
      </w:tcPr>
    </w:tblStylePr>
    <w:tblStylePr w:type="seCell">
      <w:tblPr/>
      <w:tcPr>
        <w:tcBorders>
          <w:top w:val="single" w:sz="4" w:space="0" w:color="A7B1B5" w:themeColor="accent3" w:themeTint="99"/>
        </w:tcBorders>
      </w:tcPr>
    </w:tblStylePr>
    <w:tblStylePr w:type="swCell">
      <w:tblPr/>
      <w:tcPr>
        <w:tcBorders>
          <w:top w:val="single" w:sz="4" w:space="0" w:color="A7B1B5" w:themeColor="accent3" w:themeTint="99"/>
        </w:tcBorders>
      </w:tcPr>
    </w:tblStylePr>
  </w:style>
  <w:style w:type="table" w:styleId="Tabladecuadrcula7concolores-nfasis4">
    <w:name w:val="Grid Table 7 Colorful Accent 4"/>
    <w:basedOn w:val="Tablanormal"/>
    <w:uiPriority w:val="52"/>
    <w:rsid w:val="002C2563"/>
    <w:pPr>
      <w:spacing w:after="0" w:line="240" w:lineRule="auto"/>
    </w:pPr>
    <w:rPr>
      <w:color w:val="11698B" w:themeColor="accent4" w:themeShade="BF"/>
    </w:rPr>
    <w:tblPr>
      <w:tblStyleRowBandSize w:val="1"/>
      <w:tblStyleColBandSize w:val="1"/>
      <w:tblBorders>
        <w:top w:val="single" w:sz="4" w:space="0" w:color="5EC3EB" w:themeColor="accent4" w:themeTint="99"/>
        <w:left w:val="single" w:sz="4" w:space="0" w:color="5EC3EB" w:themeColor="accent4" w:themeTint="99"/>
        <w:bottom w:val="single" w:sz="4" w:space="0" w:color="5EC3EB" w:themeColor="accent4" w:themeTint="99"/>
        <w:right w:val="single" w:sz="4" w:space="0" w:color="5EC3EB" w:themeColor="accent4" w:themeTint="99"/>
        <w:insideH w:val="single" w:sz="4" w:space="0" w:color="5EC3EB" w:themeColor="accent4" w:themeTint="99"/>
        <w:insideV w:val="single" w:sz="4" w:space="0" w:color="5EC3EB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9EBF8" w:themeFill="accent4" w:themeFillTint="33"/>
      </w:tcPr>
    </w:tblStylePr>
    <w:tblStylePr w:type="band1Horz">
      <w:tblPr/>
      <w:tcPr>
        <w:shd w:val="clear" w:color="auto" w:fill="C9EBF8" w:themeFill="accent4" w:themeFillTint="33"/>
      </w:tcPr>
    </w:tblStylePr>
    <w:tblStylePr w:type="neCell">
      <w:tblPr/>
      <w:tcPr>
        <w:tcBorders>
          <w:bottom w:val="single" w:sz="4" w:space="0" w:color="5EC3EB" w:themeColor="accent4" w:themeTint="99"/>
        </w:tcBorders>
      </w:tcPr>
    </w:tblStylePr>
    <w:tblStylePr w:type="nwCell">
      <w:tblPr/>
      <w:tcPr>
        <w:tcBorders>
          <w:bottom w:val="single" w:sz="4" w:space="0" w:color="5EC3EB" w:themeColor="accent4" w:themeTint="99"/>
        </w:tcBorders>
      </w:tcPr>
    </w:tblStylePr>
    <w:tblStylePr w:type="seCell">
      <w:tblPr/>
      <w:tcPr>
        <w:tcBorders>
          <w:top w:val="single" w:sz="4" w:space="0" w:color="5EC3EB" w:themeColor="accent4" w:themeTint="99"/>
        </w:tcBorders>
      </w:tcPr>
    </w:tblStylePr>
    <w:tblStylePr w:type="swCell">
      <w:tblPr/>
      <w:tcPr>
        <w:tcBorders>
          <w:top w:val="single" w:sz="4" w:space="0" w:color="5EC3EB" w:themeColor="accent4" w:themeTint="99"/>
        </w:tcBorders>
      </w:tcPr>
    </w:tblStylePr>
  </w:style>
  <w:style w:type="table" w:styleId="Tabladecuadrcula7concolores-nfasis5">
    <w:name w:val="Grid Table 7 Colorful Accent 5"/>
    <w:basedOn w:val="Tablanormal"/>
    <w:uiPriority w:val="52"/>
    <w:rsid w:val="002C2563"/>
    <w:pPr>
      <w:spacing w:after="0" w:line="240" w:lineRule="auto"/>
    </w:pPr>
    <w:rPr>
      <w:color w:val="C52A1F" w:themeColor="accent5" w:themeShade="BF"/>
    </w:rPr>
    <w:tblPr>
      <w:tblStyleRowBandSize w:val="1"/>
      <w:tblStyleColBandSize w:val="1"/>
      <w:tblBorders>
        <w:top w:val="single" w:sz="4" w:space="0" w:color="EE9A94" w:themeColor="accent5" w:themeTint="99"/>
        <w:left w:val="single" w:sz="4" w:space="0" w:color="EE9A94" w:themeColor="accent5" w:themeTint="99"/>
        <w:bottom w:val="single" w:sz="4" w:space="0" w:color="EE9A94" w:themeColor="accent5" w:themeTint="99"/>
        <w:right w:val="single" w:sz="4" w:space="0" w:color="EE9A94" w:themeColor="accent5" w:themeTint="99"/>
        <w:insideH w:val="single" w:sz="4" w:space="0" w:color="EE9A94" w:themeColor="accent5" w:themeTint="99"/>
        <w:insideV w:val="single" w:sz="4" w:space="0" w:color="EE9A9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9DDDB" w:themeFill="accent5" w:themeFillTint="33"/>
      </w:tcPr>
    </w:tblStylePr>
    <w:tblStylePr w:type="band1Horz">
      <w:tblPr/>
      <w:tcPr>
        <w:shd w:val="clear" w:color="auto" w:fill="F9DDDB" w:themeFill="accent5" w:themeFillTint="33"/>
      </w:tcPr>
    </w:tblStylePr>
    <w:tblStylePr w:type="neCell">
      <w:tblPr/>
      <w:tcPr>
        <w:tcBorders>
          <w:bottom w:val="single" w:sz="4" w:space="0" w:color="EE9A94" w:themeColor="accent5" w:themeTint="99"/>
        </w:tcBorders>
      </w:tcPr>
    </w:tblStylePr>
    <w:tblStylePr w:type="nwCell">
      <w:tblPr/>
      <w:tcPr>
        <w:tcBorders>
          <w:bottom w:val="single" w:sz="4" w:space="0" w:color="EE9A94" w:themeColor="accent5" w:themeTint="99"/>
        </w:tcBorders>
      </w:tcPr>
    </w:tblStylePr>
    <w:tblStylePr w:type="seCell">
      <w:tblPr/>
      <w:tcPr>
        <w:tcBorders>
          <w:top w:val="single" w:sz="4" w:space="0" w:color="EE9A94" w:themeColor="accent5" w:themeTint="99"/>
        </w:tcBorders>
      </w:tcPr>
    </w:tblStylePr>
    <w:tblStylePr w:type="swCell">
      <w:tblPr/>
      <w:tcPr>
        <w:tcBorders>
          <w:top w:val="single" w:sz="4" w:space="0" w:color="EE9A94" w:themeColor="accent5" w:themeTint="99"/>
        </w:tcBorders>
      </w:tcPr>
    </w:tblStylePr>
  </w:style>
  <w:style w:type="table" w:styleId="Tabladecuadrcula7concolores-nfasis6">
    <w:name w:val="Grid Table 7 Colorful Accent 6"/>
    <w:basedOn w:val="Tablanormal"/>
    <w:uiPriority w:val="52"/>
    <w:rsid w:val="002C2563"/>
    <w:pPr>
      <w:spacing w:after="0" w:line="240" w:lineRule="auto"/>
    </w:pPr>
    <w:rPr>
      <w:color w:val="528633" w:themeColor="accent6" w:themeShade="BF"/>
    </w:rPr>
    <w:tblPr>
      <w:tblStyleRowBandSize w:val="1"/>
      <w:tblStyleColBandSize w:val="1"/>
      <w:tblBorders>
        <w:top w:val="single" w:sz="4" w:space="0" w:color="A7D38C" w:themeColor="accent6" w:themeTint="99"/>
        <w:left w:val="single" w:sz="4" w:space="0" w:color="A7D38C" w:themeColor="accent6" w:themeTint="99"/>
        <w:bottom w:val="single" w:sz="4" w:space="0" w:color="A7D38C" w:themeColor="accent6" w:themeTint="99"/>
        <w:right w:val="single" w:sz="4" w:space="0" w:color="A7D38C" w:themeColor="accent6" w:themeTint="99"/>
        <w:insideH w:val="single" w:sz="4" w:space="0" w:color="A7D38C" w:themeColor="accent6" w:themeTint="99"/>
        <w:insideV w:val="single" w:sz="4" w:space="0" w:color="A7D38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1F0D8" w:themeFill="accent6" w:themeFillTint="33"/>
      </w:tcPr>
    </w:tblStylePr>
    <w:tblStylePr w:type="band1Horz">
      <w:tblPr/>
      <w:tcPr>
        <w:shd w:val="clear" w:color="auto" w:fill="E1F0D8" w:themeFill="accent6" w:themeFillTint="33"/>
      </w:tcPr>
    </w:tblStylePr>
    <w:tblStylePr w:type="neCell">
      <w:tblPr/>
      <w:tcPr>
        <w:tcBorders>
          <w:bottom w:val="single" w:sz="4" w:space="0" w:color="A7D38C" w:themeColor="accent6" w:themeTint="99"/>
        </w:tcBorders>
      </w:tcPr>
    </w:tblStylePr>
    <w:tblStylePr w:type="nwCell">
      <w:tblPr/>
      <w:tcPr>
        <w:tcBorders>
          <w:bottom w:val="single" w:sz="4" w:space="0" w:color="A7D38C" w:themeColor="accent6" w:themeTint="99"/>
        </w:tcBorders>
      </w:tcPr>
    </w:tblStylePr>
    <w:tblStylePr w:type="seCell">
      <w:tblPr/>
      <w:tcPr>
        <w:tcBorders>
          <w:top w:val="single" w:sz="4" w:space="0" w:color="A7D38C" w:themeColor="accent6" w:themeTint="99"/>
        </w:tcBorders>
      </w:tcPr>
    </w:tblStylePr>
    <w:tblStylePr w:type="swCell">
      <w:tblPr/>
      <w:tcPr>
        <w:tcBorders>
          <w:top w:val="single" w:sz="4" w:space="0" w:color="A7D38C" w:themeColor="accent6" w:themeTint="99"/>
        </w:tcBorders>
      </w:tcPr>
    </w:tblStylePr>
  </w:style>
  <w:style w:type="character" w:customStyle="1" w:styleId="Ttulo1Car">
    <w:name w:val="Título 1 Car"/>
    <w:basedOn w:val="Fuentedeprrafopredeter"/>
    <w:link w:val="Ttulo1"/>
    <w:uiPriority w:val="7"/>
    <w:rsid w:val="00E930CB"/>
    <w:rPr>
      <w:rFonts w:ascii="Times New Roman" w:eastAsiaTheme="majorEastAsia" w:hAnsi="Times New Roman" w:cstheme="majorBidi"/>
      <w:color w:val="0B5748" w:themeColor="accent1" w:themeShade="80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8"/>
    <w:semiHidden/>
    <w:rsid w:val="00E930CB"/>
    <w:rPr>
      <w:rFonts w:ascii="Times New Roman" w:eastAsiaTheme="majorEastAsia" w:hAnsi="Times New Roman" w:cstheme="majorBidi"/>
      <w:color w:val="0B5748" w:themeColor="accent1" w:themeShade="80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C2563"/>
    <w:rPr>
      <w:rFonts w:asciiTheme="majorHAnsi" w:eastAsiaTheme="majorEastAsia" w:hAnsiTheme="majorHAnsi" w:cstheme="majorBidi"/>
      <w:color w:val="0B5648" w:themeColor="accent1" w:themeShade="7F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C2563"/>
    <w:rPr>
      <w:rFonts w:asciiTheme="majorHAnsi" w:eastAsiaTheme="majorEastAsia" w:hAnsiTheme="majorHAnsi" w:cstheme="majorBidi"/>
      <w:i/>
      <w:iCs/>
      <w:color w:val="11826C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C2563"/>
    <w:rPr>
      <w:rFonts w:asciiTheme="majorHAnsi" w:eastAsiaTheme="majorEastAsia" w:hAnsiTheme="majorHAnsi" w:cstheme="majorBidi"/>
      <w:color w:val="11826C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C2563"/>
    <w:rPr>
      <w:rFonts w:asciiTheme="majorHAnsi" w:eastAsiaTheme="majorEastAsia" w:hAnsiTheme="majorHAnsi" w:cstheme="majorBidi"/>
      <w:color w:val="0B5648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C2563"/>
    <w:rPr>
      <w:rFonts w:asciiTheme="majorHAnsi" w:eastAsiaTheme="majorEastAsia" w:hAnsiTheme="majorHAnsi" w:cstheme="majorBidi"/>
      <w:i/>
      <w:iCs/>
      <w:color w:val="0B5648" w:themeColor="accent1" w:themeShade="7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C2563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C2563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AcrnimoHTML">
    <w:name w:val="HTML Acronym"/>
    <w:basedOn w:val="Fuentedeprrafopredeter"/>
    <w:uiPriority w:val="99"/>
    <w:semiHidden/>
    <w:unhideWhenUsed/>
    <w:rsid w:val="002C2563"/>
  </w:style>
  <w:style w:type="paragraph" w:styleId="DireccinHTML">
    <w:name w:val="HTML Address"/>
    <w:basedOn w:val="Normal"/>
    <w:link w:val="DireccinHTMLCar"/>
    <w:uiPriority w:val="99"/>
    <w:semiHidden/>
    <w:unhideWhenUsed/>
    <w:rsid w:val="002C2563"/>
    <w:pPr>
      <w:spacing w:after="0" w:line="240" w:lineRule="auto"/>
    </w:pPr>
    <w:rPr>
      <w:i/>
      <w:iCs/>
    </w:rPr>
  </w:style>
  <w:style w:type="character" w:customStyle="1" w:styleId="DireccinHTMLCar">
    <w:name w:val="Dirección HTML Car"/>
    <w:basedOn w:val="Fuentedeprrafopredeter"/>
    <w:link w:val="DireccinHTML"/>
    <w:uiPriority w:val="99"/>
    <w:semiHidden/>
    <w:rsid w:val="002C2563"/>
    <w:rPr>
      <w:i/>
      <w:iCs/>
    </w:rPr>
  </w:style>
  <w:style w:type="character" w:styleId="CitaHTML">
    <w:name w:val="HTML Cite"/>
    <w:basedOn w:val="Fuentedeprrafopredeter"/>
    <w:uiPriority w:val="99"/>
    <w:semiHidden/>
    <w:unhideWhenUsed/>
    <w:rsid w:val="002C2563"/>
    <w:rPr>
      <w:i/>
      <w:iCs/>
    </w:rPr>
  </w:style>
  <w:style w:type="character" w:styleId="CdigoHTML">
    <w:name w:val="HTML Code"/>
    <w:basedOn w:val="Fuentedeprrafopredeter"/>
    <w:uiPriority w:val="99"/>
    <w:semiHidden/>
    <w:unhideWhenUsed/>
    <w:rsid w:val="002C2563"/>
    <w:rPr>
      <w:rFonts w:ascii="Consolas" w:hAnsi="Consolas"/>
      <w:sz w:val="22"/>
      <w:szCs w:val="20"/>
    </w:rPr>
  </w:style>
  <w:style w:type="character" w:styleId="DefinicinHTML">
    <w:name w:val="HTML Definition"/>
    <w:basedOn w:val="Fuentedeprrafopredeter"/>
    <w:uiPriority w:val="99"/>
    <w:semiHidden/>
    <w:unhideWhenUsed/>
    <w:rsid w:val="002C2563"/>
    <w:rPr>
      <w:i/>
      <w:iCs/>
    </w:rPr>
  </w:style>
  <w:style w:type="character" w:styleId="TecladoHTML">
    <w:name w:val="HTML Keyboard"/>
    <w:basedOn w:val="Fuentedeprrafopredeter"/>
    <w:uiPriority w:val="99"/>
    <w:semiHidden/>
    <w:unhideWhenUsed/>
    <w:rsid w:val="002C2563"/>
    <w:rPr>
      <w:rFonts w:ascii="Consolas" w:hAnsi="Consolas"/>
      <w:sz w:val="22"/>
      <w:szCs w:val="20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2C2563"/>
    <w:pPr>
      <w:spacing w:after="0" w:line="240" w:lineRule="auto"/>
    </w:pPr>
    <w:rPr>
      <w:rFonts w:ascii="Consolas" w:hAnsi="Consolas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2C2563"/>
    <w:rPr>
      <w:rFonts w:ascii="Consolas" w:hAnsi="Consolas"/>
      <w:szCs w:val="20"/>
    </w:rPr>
  </w:style>
  <w:style w:type="character" w:styleId="EjemplodeHTML">
    <w:name w:val="HTML Sample"/>
    <w:basedOn w:val="Fuentedeprrafopredeter"/>
    <w:uiPriority w:val="99"/>
    <w:semiHidden/>
    <w:unhideWhenUsed/>
    <w:rsid w:val="002C2563"/>
    <w:rPr>
      <w:rFonts w:ascii="Consolas" w:hAnsi="Consolas"/>
      <w:sz w:val="24"/>
      <w:szCs w:val="24"/>
    </w:rPr>
  </w:style>
  <w:style w:type="character" w:styleId="MquinadeescribirHTML">
    <w:name w:val="HTML Typewriter"/>
    <w:basedOn w:val="Fuentedeprrafopredeter"/>
    <w:uiPriority w:val="99"/>
    <w:semiHidden/>
    <w:unhideWhenUsed/>
    <w:rsid w:val="002C2563"/>
    <w:rPr>
      <w:rFonts w:ascii="Consolas" w:hAnsi="Consolas"/>
      <w:sz w:val="22"/>
      <w:szCs w:val="20"/>
    </w:rPr>
  </w:style>
  <w:style w:type="character" w:styleId="VariableHTML">
    <w:name w:val="HTML Variable"/>
    <w:basedOn w:val="Fuentedeprrafopredeter"/>
    <w:uiPriority w:val="99"/>
    <w:semiHidden/>
    <w:unhideWhenUsed/>
    <w:rsid w:val="002C2563"/>
    <w:rPr>
      <w:i/>
      <w:iCs/>
    </w:rPr>
  </w:style>
  <w:style w:type="character" w:styleId="Hipervnculo">
    <w:name w:val="Hyperlink"/>
    <w:basedOn w:val="Fuentedeprrafopredeter"/>
    <w:uiPriority w:val="99"/>
    <w:semiHidden/>
    <w:unhideWhenUsed/>
    <w:rsid w:val="00CD5E29"/>
    <w:rPr>
      <w:color w:val="11698B" w:themeColor="accent4" w:themeShade="BF"/>
      <w:u w:val="single"/>
    </w:rPr>
  </w:style>
  <w:style w:type="paragraph" w:styleId="ndice1">
    <w:name w:val="index 1"/>
    <w:basedOn w:val="Normal"/>
    <w:next w:val="Normal"/>
    <w:autoRedefine/>
    <w:uiPriority w:val="99"/>
    <w:semiHidden/>
    <w:unhideWhenUsed/>
    <w:rsid w:val="002C2563"/>
    <w:pPr>
      <w:spacing w:after="0" w:line="240" w:lineRule="auto"/>
      <w:ind w:left="220" w:hanging="220"/>
    </w:pPr>
  </w:style>
  <w:style w:type="paragraph" w:styleId="ndice2">
    <w:name w:val="index 2"/>
    <w:basedOn w:val="Normal"/>
    <w:next w:val="Normal"/>
    <w:autoRedefine/>
    <w:uiPriority w:val="99"/>
    <w:semiHidden/>
    <w:unhideWhenUsed/>
    <w:rsid w:val="002C2563"/>
    <w:pPr>
      <w:spacing w:after="0" w:line="240" w:lineRule="auto"/>
      <w:ind w:left="440" w:hanging="220"/>
    </w:pPr>
  </w:style>
  <w:style w:type="paragraph" w:styleId="ndice3">
    <w:name w:val="index 3"/>
    <w:basedOn w:val="Normal"/>
    <w:next w:val="Normal"/>
    <w:autoRedefine/>
    <w:uiPriority w:val="99"/>
    <w:semiHidden/>
    <w:unhideWhenUsed/>
    <w:rsid w:val="002C2563"/>
    <w:pPr>
      <w:spacing w:after="0" w:line="240" w:lineRule="auto"/>
      <w:ind w:left="660" w:hanging="220"/>
    </w:pPr>
  </w:style>
  <w:style w:type="paragraph" w:styleId="ndice4">
    <w:name w:val="index 4"/>
    <w:basedOn w:val="Normal"/>
    <w:next w:val="Normal"/>
    <w:autoRedefine/>
    <w:uiPriority w:val="99"/>
    <w:semiHidden/>
    <w:unhideWhenUsed/>
    <w:rsid w:val="002C2563"/>
    <w:pPr>
      <w:spacing w:after="0" w:line="240" w:lineRule="auto"/>
      <w:ind w:left="880" w:hanging="220"/>
    </w:pPr>
  </w:style>
  <w:style w:type="paragraph" w:styleId="ndice5">
    <w:name w:val="index 5"/>
    <w:basedOn w:val="Normal"/>
    <w:next w:val="Normal"/>
    <w:autoRedefine/>
    <w:uiPriority w:val="99"/>
    <w:semiHidden/>
    <w:unhideWhenUsed/>
    <w:rsid w:val="002C2563"/>
    <w:pPr>
      <w:spacing w:after="0" w:line="240" w:lineRule="auto"/>
      <w:ind w:left="1100" w:hanging="220"/>
    </w:pPr>
  </w:style>
  <w:style w:type="paragraph" w:styleId="ndice6">
    <w:name w:val="index 6"/>
    <w:basedOn w:val="Normal"/>
    <w:next w:val="Normal"/>
    <w:autoRedefine/>
    <w:uiPriority w:val="99"/>
    <w:semiHidden/>
    <w:unhideWhenUsed/>
    <w:rsid w:val="002C2563"/>
    <w:pPr>
      <w:spacing w:after="0" w:line="240" w:lineRule="auto"/>
      <w:ind w:left="1320" w:hanging="220"/>
    </w:pPr>
  </w:style>
  <w:style w:type="paragraph" w:styleId="ndice7">
    <w:name w:val="index 7"/>
    <w:basedOn w:val="Normal"/>
    <w:next w:val="Normal"/>
    <w:autoRedefine/>
    <w:uiPriority w:val="99"/>
    <w:semiHidden/>
    <w:unhideWhenUsed/>
    <w:rsid w:val="002C2563"/>
    <w:pPr>
      <w:spacing w:after="0" w:line="240" w:lineRule="auto"/>
      <w:ind w:left="1540" w:hanging="220"/>
    </w:pPr>
  </w:style>
  <w:style w:type="paragraph" w:styleId="ndice8">
    <w:name w:val="index 8"/>
    <w:basedOn w:val="Normal"/>
    <w:next w:val="Normal"/>
    <w:autoRedefine/>
    <w:uiPriority w:val="99"/>
    <w:semiHidden/>
    <w:unhideWhenUsed/>
    <w:rsid w:val="002C2563"/>
    <w:pPr>
      <w:spacing w:after="0" w:line="240" w:lineRule="auto"/>
      <w:ind w:left="1760" w:hanging="220"/>
    </w:pPr>
  </w:style>
  <w:style w:type="paragraph" w:styleId="ndice9">
    <w:name w:val="index 9"/>
    <w:basedOn w:val="Normal"/>
    <w:next w:val="Normal"/>
    <w:autoRedefine/>
    <w:uiPriority w:val="99"/>
    <w:semiHidden/>
    <w:unhideWhenUsed/>
    <w:rsid w:val="002C2563"/>
    <w:pPr>
      <w:spacing w:after="0" w:line="240" w:lineRule="auto"/>
      <w:ind w:left="1980" w:hanging="220"/>
    </w:pPr>
  </w:style>
  <w:style w:type="paragraph" w:styleId="Ttulodendice">
    <w:name w:val="index heading"/>
    <w:basedOn w:val="Normal"/>
    <w:next w:val="ndice1"/>
    <w:uiPriority w:val="99"/>
    <w:semiHidden/>
    <w:unhideWhenUsed/>
    <w:rsid w:val="002C2563"/>
    <w:rPr>
      <w:rFonts w:asciiTheme="majorHAnsi" w:eastAsiaTheme="majorEastAsia" w:hAnsiTheme="majorHAnsi" w:cstheme="majorBidi"/>
      <w:b/>
      <w:bCs/>
    </w:rPr>
  </w:style>
  <w:style w:type="character" w:styleId="nfasisintenso">
    <w:name w:val="Intense Emphasis"/>
    <w:basedOn w:val="Fuentedeprrafopredeter"/>
    <w:uiPriority w:val="21"/>
    <w:semiHidden/>
    <w:unhideWhenUsed/>
    <w:qFormat/>
    <w:rsid w:val="00CD5E29"/>
    <w:rPr>
      <w:i/>
      <w:iCs/>
      <w:color w:val="11826C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semiHidden/>
    <w:unhideWhenUsed/>
    <w:qFormat/>
    <w:rsid w:val="00CD5E29"/>
    <w:pPr>
      <w:pBdr>
        <w:top w:val="single" w:sz="4" w:space="10" w:color="17AE92" w:themeColor="accent1"/>
        <w:bottom w:val="single" w:sz="4" w:space="10" w:color="17AE92" w:themeColor="accent1"/>
      </w:pBdr>
      <w:spacing w:before="360" w:after="360"/>
      <w:ind w:left="864" w:right="864"/>
      <w:jc w:val="center"/>
    </w:pPr>
    <w:rPr>
      <w:i/>
      <w:iCs/>
      <w:color w:val="11826C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semiHidden/>
    <w:rsid w:val="00CD5E29"/>
    <w:rPr>
      <w:i/>
      <w:iCs/>
      <w:color w:val="11826C" w:themeColor="accent1" w:themeShade="BF"/>
    </w:rPr>
  </w:style>
  <w:style w:type="character" w:styleId="Referenciaintensa">
    <w:name w:val="Intense Reference"/>
    <w:basedOn w:val="Fuentedeprrafopredeter"/>
    <w:uiPriority w:val="32"/>
    <w:semiHidden/>
    <w:unhideWhenUsed/>
    <w:qFormat/>
    <w:rsid w:val="00CD5E29"/>
    <w:rPr>
      <w:b/>
      <w:bCs/>
      <w:caps w:val="0"/>
      <w:smallCaps/>
      <w:color w:val="11826C" w:themeColor="accent1" w:themeShade="BF"/>
      <w:spacing w:val="5"/>
    </w:rPr>
  </w:style>
  <w:style w:type="table" w:styleId="Cuadrculaclara">
    <w:name w:val="Light Grid"/>
    <w:basedOn w:val="Tablanormal"/>
    <w:uiPriority w:val="62"/>
    <w:semiHidden/>
    <w:unhideWhenUsed/>
    <w:rsid w:val="002C2563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semiHidden/>
    <w:unhideWhenUsed/>
    <w:rsid w:val="002C2563"/>
    <w:pPr>
      <w:spacing w:after="0" w:line="240" w:lineRule="auto"/>
    </w:pPr>
    <w:tblPr>
      <w:tblStyleRowBandSize w:val="1"/>
      <w:tblStyleColBandSize w:val="1"/>
      <w:tblBorders>
        <w:top w:val="single" w:sz="8" w:space="0" w:color="17AE92" w:themeColor="accent1"/>
        <w:left w:val="single" w:sz="8" w:space="0" w:color="17AE92" w:themeColor="accent1"/>
        <w:bottom w:val="single" w:sz="8" w:space="0" w:color="17AE92" w:themeColor="accent1"/>
        <w:right w:val="single" w:sz="8" w:space="0" w:color="17AE92" w:themeColor="accent1"/>
        <w:insideH w:val="single" w:sz="8" w:space="0" w:color="17AE92" w:themeColor="accent1"/>
        <w:insideV w:val="single" w:sz="8" w:space="0" w:color="17AE92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7AE92" w:themeColor="accent1"/>
          <w:left w:val="single" w:sz="8" w:space="0" w:color="17AE92" w:themeColor="accent1"/>
          <w:bottom w:val="single" w:sz="18" w:space="0" w:color="17AE92" w:themeColor="accent1"/>
          <w:right w:val="single" w:sz="8" w:space="0" w:color="17AE92" w:themeColor="accent1"/>
          <w:insideH w:val="nil"/>
          <w:insideV w:val="single" w:sz="8" w:space="0" w:color="17AE92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7AE92" w:themeColor="accent1"/>
          <w:left w:val="single" w:sz="8" w:space="0" w:color="17AE92" w:themeColor="accent1"/>
          <w:bottom w:val="single" w:sz="8" w:space="0" w:color="17AE92" w:themeColor="accent1"/>
          <w:right w:val="single" w:sz="8" w:space="0" w:color="17AE92" w:themeColor="accent1"/>
          <w:insideH w:val="nil"/>
          <w:insideV w:val="single" w:sz="8" w:space="0" w:color="17AE92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7AE92" w:themeColor="accent1"/>
          <w:left w:val="single" w:sz="8" w:space="0" w:color="17AE92" w:themeColor="accent1"/>
          <w:bottom w:val="single" w:sz="8" w:space="0" w:color="17AE92" w:themeColor="accent1"/>
          <w:right w:val="single" w:sz="8" w:space="0" w:color="17AE92" w:themeColor="accent1"/>
        </w:tcBorders>
      </w:tcPr>
    </w:tblStylePr>
    <w:tblStylePr w:type="band1Vert">
      <w:tblPr/>
      <w:tcPr>
        <w:tcBorders>
          <w:top w:val="single" w:sz="8" w:space="0" w:color="17AE92" w:themeColor="accent1"/>
          <w:left w:val="single" w:sz="8" w:space="0" w:color="17AE92" w:themeColor="accent1"/>
          <w:bottom w:val="single" w:sz="8" w:space="0" w:color="17AE92" w:themeColor="accent1"/>
          <w:right w:val="single" w:sz="8" w:space="0" w:color="17AE92" w:themeColor="accent1"/>
        </w:tcBorders>
        <w:shd w:val="clear" w:color="auto" w:fill="BAF6EA" w:themeFill="accent1" w:themeFillTint="3F"/>
      </w:tcPr>
    </w:tblStylePr>
    <w:tblStylePr w:type="band1Horz">
      <w:tblPr/>
      <w:tcPr>
        <w:tcBorders>
          <w:top w:val="single" w:sz="8" w:space="0" w:color="17AE92" w:themeColor="accent1"/>
          <w:left w:val="single" w:sz="8" w:space="0" w:color="17AE92" w:themeColor="accent1"/>
          <w:bottom w:val="single" w:sz="8" w:space="0" w:color="17AE92" w:themeColor="accent1"/>
          <w:right w:val="single" w:sz="8" w:space="0" w:color="17AE92" w:themeColor="accent1"/>
          <w:insideV w:val="single" w:sz="8" w:space="0" w:color="17AE92" w:themeColor="accent1"/>
        </w:tcBorders>
        <w:shd w:val="clear" w:color="auto" w:fill="BAF6EA" w:themeFill="accent1" w:themeFillTint="3F"/>
      </w:tcPr>
    </w:tblStylePr>
    <w:tblStylePr w:type="band2Horz">
      <w:tblPr/>
      <w:tcPr>
        <w:tcBorders>
          <w:top w:val="single" w:sz="8" w:space="0" w:color="17AE92" w:themeColor="accent1"/>
          <w:left w:val="single" w:sz="8" w:space="0" w:color="17AE92" w:themeColor="accent1"/>
          <w:bottom w:val="single" w:sz="8" w:space="0" w:color="17AE92" w:themeColor="accent1"/>
          <w:right w:val="single" w:sz="8" w:space="0" w:color="17AE92" w:themeColor="accent1"/>
          <w:insideV w:val="single" w:sz="8" w:space="0" w:color="17AE92" w:themeColor="accent1"/>
        </w:tcBorders>
      </w:tcPr>
    </w:tblStylePr>
  </w:style>
  <w:style w:type="table" w:styleId="Cuadrculaclara-nfasis2">
    <w:name w:val="Light Grid Accent 2"/>
    <w:basedOn w:val="Tablanormal"/>
    <w:uiPriority w:val="62"/>
    <w:semiHidden/>
    <w:unhideWhenUsed/>
    <w:rsid w:val="002C2563"/>
    <w:pPr>
      <w:spacing w:after="0" w:line="240" w:lineRule="auto"/>
    </w:pPr>
    <w:tblPr>
      <w:tblStyleRowBandSize w:val="1"/>
      <w:tblStyleColBandSize w:val="1"/>
      <w:tblBorders>
        <w:top w:val="single" w:sz="8" w:space="0" w:color="F7A23F" w:themeColor="accent2"/>
        <w:left w:val="single" w:sz="8" w:space="0" w:color="F7A23F" w:themeColor="accent2"/>
        <w:bottom w:val="single" w:sz="8" w:space="0" w:color="F7A23F" w:themeColor="accent2"/>
        <w:right w:val="single" w:sz="8" w:space="0" w:color="F7A23F" w:themeColor="accent2"/>
        <w:insideH w:val="single" w:sz="8" w:space="0" w:color="F7A23F" w:themeColor="accent2"/>
        <w:insideV w:val="single" w:sz="8" w:space="0" w:color="F7A23F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A23F" w:themeColor="accent2"/>
          <w:left w:val="single" w:sz="8" w:space="0" w:color="F7A23F" w:themeColor="accent2"/>
          <w:bottom w:val="single" w:sz="18" w:space="0" w:color="F7A23F" w:themeColor="accent2"/>
          <w:right w:val="single" w:sz="8" w:space="0" w:color="F7A23F" w:themeColor="accent2"/>
          <w:insideH w:val="nil"/>
          <w:insideV w:val="single" w:sz="8" w:space="0" w:color="F7A23F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A23F" w:themeColor="accent2"/>
          <w:left w:val="single" w:sz="8" w:space="0" w:color="F7A23F" w:themeColor="accent2"/>
          <w:bottom w:val="single" w:sz="8" w:space="0" w:color="F7A23F" w:themeColor="accent2"/>
          <w:right w:val="single" w:sz="8" w:space="0" w:color="F7A23F" w:themeColor="accent2"/>
          <w:insideH w:val="nil"/>
          <w:insideV w:val="single" w:sz="8" w:space="0" w:color="F7A23F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A23F" w:themeColor="accent2"/>
          <w:left w:val="single" w:sz="8" w:space="0" w:color="F7A23F" w:themeColor="accent2"/>
          <w:bottom w:val="single" w:sz="8" w:space="0" w:color="F7A23F" w:themeColor="accent2"/>
          <w:right w:val="single" w:sz="8" w:space="0" w:color="F7A23F" w:themeColor="accent2"/>
        </w:tcBorders>
      </w:tcPr>
    </w:tblStylePr>
    <w:tblStylePr w:type="band1Vert">
      <w:tblPr/>
      <w:tcPr>
        <w:tcBorders>
          <w:top w:val="single" w:sz="8" w:space="0" w:color="F7A23F" w:themeColor="accent2"/>
          <w:left w:val="single" w:sz="8" w:space="0" w:color="F7A23F" w:themeColor="accent2"/>
          <w:bottom w:val="single" w:sz="8" w:space="0" w:color="F7A23F" w:themeColor="accent2"/>
          <w:right w:val="single" w:sz="8" w:space="0" w:color="F7A23F" w:themeColor="accent2"/>
        </w:tcBorders>
        <w:shd w:val="clear" w:color="auto" w:fill="FDE7CF" w:themeFill="accent2" w:themeFillTint="3F"/>
      </w:tcPr>
    </w:tblStylePr>
    <w:tblStylePr w:type="band1Horz">
      <w:tblPr/>
      <w:tcPr>
        <w:tcBorders>
          <w:top w:val="single" w:sz="8" w:space="0" w:color="F7A23F" w:themeColor="accent2"/>
          <w:left w:val="single" w:sz="8" w:space="0" w:color="F7A23F" w:themeColor="accent2"/>
          <w:bottom w:val="single" w:sz="8" w:space="0" w:color="F7A23F" w:themeColor="accent2"/>
          <w:right w:val="single" w:sz="8" w:space="0" w:color="F7A23F" w:themeColor="accent2"/>
          <w:insideV w:val="single" w:sz="8" w:space="0" w:color="F7A23F" w:themeColor="accent2"/>
        </w:tcBorders>
        <w:shd w:val="clear" w:color="auto" w:fill="FDE7CF" w:themeFill="accent2" w:themeFillTint="3F"/>
      </w:tcPr>
    </w:tblStylePr>
    <w:tblStylePr w:type="band2Horz">
      <w:tblPr/>
      <w:tcPr>
        <w:tcBorders>
          <w:top w:val="single" w:sz="8" w:space="0" w:color="F7A23F" w:themeColor="accent2"/>
          <w:left w:val="single" w:sz="8" w:space="0" w:color="F7A23F" w:themeColor="accent2"/>
          <w:bottom w:val="single" w:sz="8" w:space="0" w:color="F7A23F" w:themeColor="accent2"/>
          <w:right w:val="single" w:sz="8" w:space="0" w:color="F7A23F" w:themeColor="accent2"/>
          <w:insideV w:val="single" w:sz="8" w:space="0" w:color="F7A23F" w:themeColor="accent2"/>
        </w:tcBorders>
      </w:tcPr>
    </w:tblStylePr>
  </w:style>
  <w:style w:type="table" w:styleId="Cuadrculaclara-nfasis3">
    <w:name w:val="Light Grid Accent 3"/>
    <w:basedOn w:val="Tablanormal"/>
    <w:uiPriority w:val="62"/>
    <w:semiHidden/>
    <w:unhideWhenUsed/>
    <w:rsid w:val="002C2563"/>
    <w:pPr>
      <w:spacing w:after="0" w:line="240" w:lineRule="auto"/>
    </w:pPr>
    <w:tblPr>
      <w:tblStyleRowBandSize w:val="1"/>
      <w:tblStyleColBandSize w:val="1"/>
      <w:tblBorders>
        <w:top w:val="single" w:sz="8" w:space="0" w:color="6F7E84" w:themeColor="accent3"/>
        <w:left w:val="single" w:sz="8" w:space="0" w:color="6F7E84" w:themeColor="accent3"/>
        <w:bottom w:val="single" w:sz="8" w:space="0" w:color="6F7E84" w:themeColor="accent3"/>
        <w:right w:val="single" w:sz="8" w:space="0" w:color="6F7E84" w:themeColor="accent3"/>
        <w:insideH w:val="single" w:sz="8" w:space="0" w:color="6F7E84" w:themeColor="accent3"/>
        <w:insideV w:val="single" w:sz="8" w:space="0" w:color="6F7E84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F7E84" w:themeColor="accent3"/>
          <w:left w:val="single" w:sz="8" w:space="0" w:color="6F7E84" w:themeColor="accent3"/>
          <w:bottom w:val="single" w:sz="18" w:space="0" w:color="6F7E84" w:themeColor="accent3"/>
          <w:right w:val="single" w:sz="8" w:space="0" w:color="6F7E84" w:themeColor="accent3"/>
          <w:insideH w:val="nil"/>
          <w:insideV w:val="single" w:sz="8" w:space="0" w:color="6F7E84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F7E84" w:themeColor="accent3"/>
          <w:left w:val="single" w:sz="8" w:space="0" w:color="6F7E84" w:themeColor="accent3"/>
          <w:bottom w:val="single" w:sz="8" w:space="0" w:color="6F7E84" w:themeColor="accent3"/>
          <w:right w:val="single" w:sz="8" w:space="0" w:color="6F7E84" w:themeColor="accent3"/>
          <w:insideH w:val="nil"/>
          <w:insideV w:val="single" w:sz="8" w:space="0" w:color="6F7E84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F7E84" w:themeColor="accent3"/>
          <w:left w:val="single" w:sz="8" w:space="0" w:color="6F7E84" w:themeColor="accent3"/>
          <w:bottom w:val="single" w:sz="8" w:space="0" w:color="6F7E84" w:themeColor="accent3"/>
          <w:right w:val="single" w:sz="8" w:space="0" w:color="6F7E84" w:themeColor="accent3"/>
        </w:tcBorders>
      </w:tcPr>
    </w:tblStylePr>
    <w:tblStylePr w:type="band1Vert">
      <w:tblPr/>
      <w:tcPr>
        <w:tcBorders>
          <w:top w:val="single" w:sz="8" w:space="0" w:color="6F7E84" w:themeColor="accent3"/>
          <w:left w:val="single" w:sz="8" w:space="0" w:color="6F7E84" w:themeColor="accent3"/>
          <w:bottom w:val="single" w:sz="8" w:space="0" w:color="6F7E84" w:themeColor="accent3"/>
          <w:right w:val="single" w:sz="8" w:space="0" w:color="6F7E84" w:themeColor="accent3"/>
        </w:tcBorders>
        <w:shd w:val="clear" w:color="auto" w:fill="DBDFE1" w:themeFill="accent3" w:themeFillTint="3F"/>
      </w:tcPr>
    </w:tblStylePr>
    <w:tblStylePr w:type="band1Horz">
      <w:tblPr/>
      <w:tcPr>
        <w:tcBorders>
          <w:top w:val="single" w:sz="8" w:space="0" w:color="6F7E84" w:themeColor="accent3"/>
          <w:left w:val="single" w:sz="8" w:space="0" w:color="6F7E84" w:themeColor="accent3"/>
          <w:bottom w:val="single" w:sz="8" w:space="0" w:color="6F7E84" w:themeColor="accent3"/>
          <w:right w:val="single" w:sz="8" w:space="0" w:color="6F7E84" w:themeColor="accent3"/>
          <w:insideV w:val="single" w:sz="8" w:space="0" w:color="6F7E84" w:themeColor="accent3"/>
        </w:tcBorders>
        <w:shd w:val="clear" w:color="auto" w:fill="DBDFE1" w:themeFill="accent3" w:themeFillTint="3F"/>
      </w:tcPr>
    </w:tblStylePr>
    <w:tblStylePr w:type="band2Horz">
      <w:tblPr/>
      <w:tcPr>
        <w:tcBorders>
          <w:top w:val="single" w:sz="8" w:space="0" w:color="6F7E84" w:themeColor="accent3"/>
          <w:left w:val="single" w:sz="8" w:space="0" w:color="6F7E84" w:themeColor="accent3"/>
          <w:bottom w:val="single" w:sz="8" w:space="0" w:color="6F7E84" w:themeColor="accent3"/>
          <w:right w:val="single" w:sz="8" w:space="0" w:color="6F7E84" w:themeColor="accent3"/>
          <w:insideV w:val="single" w:sz="8" w:space="0" w:color="6F7E84" w:themeColor="accent3"/>
        </w:tcBorders>
      </w:tcPr>
    </w:tblStylePr>
  </w:style>
  <w:style w:type="table" w:styleId="Cuadrculaclara-nfasis4">
    <w:name w:val="Light Grid Accent 4"/>
    <w:basedOn w:val="Tablanormal"/>
    <w:uiPriority w:val="62"/>
    <w:semiHidden/>
    <w:unhideWhenUsed/>
    <w:rsid w:val="002C2563"/>
    <w:pPr>
      <w:spacing w:after="0" w:line="240" w:lineRule="auto"/>
    </w:pPr>
    <w:tblPr>
      <w:tblStyleRowBandSize w:val="1"/>
      <w:tblStyleColBandSize w:val="1"/>
      <w:tblBorders>
        <w:top w:val="single" w:sz="8" w:space="0" w:color="178DBB" w:themeColor="accent4"/>
        <w:left w:val="single" w:sz="8" w:space="0" w:color="178DBB" w:themeColor="accent4"/>
        <w:bottom w:val="single" w:sz="8" w:space="0" w:color="178DBB" w:themeColor="accent4"/>
        <w:right w:val="single" w:sz="8" w:space="0" w:color="178DBB" w:themeColor="accent4"/>
        <w:insideH w:val="single" w:sz="8" w:space="0" w:color="178DBB" w:themeColor="accent4"/>
        <w:insideV w:val="single" w:sz="8" w:space="0" w:color="178DBB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78DBB" w:themeColor="accent4"/>
          <w:left w:val="single" w:sz="8" w:space="0" w:color="178DBB" w:themeColor="accent4"/>
          <w:bottom w:val="single" w:sz="18" w:space="0" w:color="178DBB" w:themeColor="accent4"/>
          <w:right w:val="single" w:sz="8" w:space="0" w:color="178DBB" w:themeColor="accent4"/>
          <w:insideH w:val="nil"/>
          <w:insideV w:val="single" w:sz="8" w:space="0" w:color="178DBB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78DBB" w:themeColor="accent4"/>
          <w:left w:val="single" w:sz="8" w:space="0" w:color="178DBB" w:themeColor="accent4"/>
          <w:bottom w:val="single" w:sz="8" w:space="0" w:color="178DBB" w:themeColor="accent4"/>
          <w:right w:val="single" w:sz="8" w:space="0" w:color="178DBB" w:themeColor="accent4"/>
          <w:insideH w:val="nil"/>
          <w:insideV w:val="single" w:sz="8" w:space="0" w:color="178DBB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78DBB" w:themeColor="accent4"/>
          <w:left w:val="single" w:sz="8" w:space="0" w:color="178DBB" w:themeColor="accent4"/>
          <w:bottom w:val="single" w:sz="8" w:space="0" w:color="178DBB" w:themeColor="accent4"/>
          <w:right w:val="single" w:sz="8" w:space="0" w:color="178DBB" w:themeColor="accent4"/>
        </w:tcBorders>
      </w:tcPr>
    </w:tblStylePr>
    <w:tblStylePr w:type="band1Vert">
      <w:tblPr/>
      <w:tcPr>
        <w:tcBorders>
          <w:top w:val="single" w:sz="8" w:space="0" w:color="178DBB" w:themeColor="accent4"/>
          <w:left w:val="single" w:sz="8" w:space="0" w:color="178DBB" w:themeColor="accent4"/>
          <w:bottom w:val="single" w:sz="8" w:space="0" w:color="178DBB" w:themeColor="accent4"/>
          <w:right w:val="single" w:sz="8" w:space="0" w:color="178DBB" w:themeColor="accent4"/>
        </w:tcBorders>
        <w:shd w:val="clear" w:color="auto" w:fill="BCE6F7" w:themeFill="accent4" w:themeFillTint="3F"/>
      </w:tcPr>
    </w:tblStylePr>
    <w:tblStylePr w:type="band1Horz">
      <w:tblPr/>
      <w:tcPr>
        <w:tcBorders>
          <w:top w:val="single" w:sz="8" w:space="0" w:color="178DBB" w:themeColor="accent4"/>
          <w:left w:val="single" w:sz="8" w:space="0" w:color="178DBB" w:themeColor="accent4"/>
          <w:bottom w:val="single" w:sz="8" w:space="0" w:color="178DBB" w:themeColor="accent4"/>
          <w:right w:val="single" w:sz="8" w:space="0" w:color="178DBB" w:themeColor="accent4"/>
          <w:insideV w:val="single" w:sz="8" w:space="0" w:color="178DBB" w:themeColor="accent4"/>
        </w:tcBorders>
        <w:shd w:val="clear" w:color="auto" w:fill="BCE6F7" w:themeFill="accent4" w:themeFillTint="3F"/>
      </w:tcPr>
    </w:tblStylePr>
    <w:tblStylePr w:type="band2Horz">
      <w:tblPr/>
      <w:tcPr>
        <w:tcBorders>
          <w:top w:val="single" w:sz="8" w:space="0" w:color="178DBB" w:themeColor="accent4"/>
          <w:left w:val="single" w:sz="8" w:space="0" w:color="178DBB" w:themeColor="accent4"/>
          <w:bottom w:val="single" w:sz="8" w:space="0" w:color="178DBB" w:themeColor="accent4"/>
          <w:right w:val="single" w:sz="8" w:space="0" w:color="178DBB" w:themeColor="accent4"/>
          <w:insideV w:val="single" w:sz="8" w:space="0" w:color="178DBB" w:themeColor="accent4"/>
        </w:tcBorders>
      </w:tcPr>
    </w:tblStylePr>
  </w:style>
  <w:style w:type="table" w:styleId="Cuadrculaclara-nfasis5">
    <w:name w:val="Light Grid Accent 5"/>
    <w:basedOn w:val="Tablanormal"/>
    <w:uiPriority w:val="62"/>
    <w:semiHidden/>
    <w:unhideWhenUsed/>
    <w:rsid w:val="002C2563"/>
    <w:pPr>
      <w:spacing w:after="0" w:line="240" w:lineRule="auto"/>
    </w:pPr>
    <w:tblPr>
      <w:tblStyleRowBandSize w:val="1"/>
      <w:tblStyleColBandSize w:val="1"/>
      <w:tblBorders>
        <w:top w:val="single" w:sz="8" w:space="0" w:color="E3584E" w:themeColor="accent5"/>
        <w:left w:val="single" w:sz="8" w:space="0" w:color="E3584E" w:themeColor="accent5"/>
        <w:bottom w:val="single" w:sz="8" w:space="0" w:color="E3584E" w:themeColor="accent5"/>
        <w:right w:val="single" w:sz="8" w:space="0" w:color="E3584E" w:themeColor="accent5"/>
        <w:insideH w:val="single" w:sz="8" w:space="0" w:color="E3584E" w:themeColor="accent5"/>
        <w:insideV w:val="single" w:sz="8" w:space="0" w:color="E3584E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3584E" w:themeColor="accent5"/>
          <w:left w:val="single" w:sz="8" w:space="0" w:color="E3584E" w:themeColor="accent5"/>
          <w:bottom w:val="single" w:sz="18" w:space="0" w:color="E3584E" w:themeColor="accent5"/>
          <w:right w:val="single" w:sz="8" w:space="0" w:color="E3584E" w:themeColor="accent5"/>
          <w:insideH w:val="nil"/>
          <w:insideV w:val="single" w:sz="8" w:space="0" w:color="E3584E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3584E" w:themeColor="accent5"/>
          <w:left w:val="single" w:sz="8" w:space="0" w:color="E3584E" w:themeColor="accent5"/>
          <w:bottom w:val="single" w:sz="8" w:space="0" w:color="E3584E" w:themeColor="accent5"/>
          <w:right w:val="single" w:sz="8" w:space="0" w:color="E3584E" w:themeColor="accent5"/>
          <w:insideH w:val="nil"/>
          <w:insideV w:val="single" w:sz="8" w:space="0" w:color="E3584E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3584E" w:themeColor="accent5"/>
          <w:left w:val="single" w:sz="8" w:space="0" w:color="E3584E" w:themeColor="accent5"/>
          <w:bottom w:val="single" w:sz="8" w:space="0" w:color="E3584E" w:themeColor="accent5"/>
          <w:right w:val="single" w:sz="8" w:space="0" w:color="E3584E" w:themeColor="accent5"/>
        </w:tcBorders>
      </w:tcPr>
    </w:tblStylePr>
    <w:tblStylePr w:type="band1Vert">
      <w:tblPr/>
      <w:tcPr>
        <w:tcBorders>
          <w:top w:val="single" w:sz="8" w:space="0" w:color="E3584E" w:themeColor="accent5"/>
          <w:left w:val="single" w:sz="8" w:space="0" w:color="E3584E" w:themeColor="accent5"/>
          <w:bottom w:val="single" w:sz="8" w:space="0" w:color="E3584E" w:themeColor="accent5"/>
          <w:right w:val="single" w:sz="8" w:space="0" w:color="E3584E" w:themeColor="accent5"/>
        </w:tcBorders>
        <w:shd w:val="clear" w:color="auto" w:fill="F8D5D3" w:themeFill="accent5" w:themeFillTint="3F"/>
      </w:tcPr>
    </w:tblStylePr>
    <w:tblStylePr w:type="band1Horz">
      <w:tblPr/>
      <w:tcPr>
        <w:tcBorders>
          <w:top w:val="single" w:sz="8" w:space="0" w:color="E3584E" w:themeColor="accent5"/>
          <w:left w:val="single" w:sz="8" w:space="0" w:color="E3584E" w:themeColor="accent5"/>
          <w:bottom w:val="single" w:sz="8" w:space="0" w:color="E3584E" w:themeColor="accent5"/>
          <w:right w:val="single" w:sz="8" w:space="0" w:color="E3584E" w:themeColor="accent5"/>
          <w:insideV w:val="single" w:sz="8" w:space="0" w:color="E3584E" w:themeColor="accent5"/>
        </w:tcBorders>
        <w:shd w:val="clear" w:color="auto" w:fill="F8D5D3" w:themeFill="accent5" w:themeFillTint="3F"/>
      </w:tcPr>
    </w:tblStylePr>
    <w:tblStylePr w:type="band2Horz">
      <w:tblPr/>
      <w:tcPr>
        <w:tcBorders>
          <w:top w:val="single" w:sz="8" w:space="0" w:color="E3584E" w:themeColor="accent5"/>
          <w:left w:val="single" w:sz="8" w:space="0" w:color="E3584E" w:themeColor="accent5"/>
          <w:bottom w:val="single" w:sz="8" w:space="0" w:color="E3584E" w:themeColor="accent5"/>
          <w:right w:val="single" w:sz="8" w:space="0" w:color="E3584E" w:themeColor="accent5"/>
          <w:insideV w:val="single" w:sz="8" w:space="0" w:color="E3584E" w:themeColor="accent5"/>
        </w:tcBorders>
      </w:tcPr>
    </w:tblStylePr>
  </w:style>
  <w:style w:type="table" w:styleId="Cuadrculaclara-nfasis6">
    <w:name w:val="Light Grid Accent 6"/>
    <w:basedOn w:val="Tablanormal"/>
    <w:uiPriority w:val="62"/>
    <w:semiHidden/>
    <w:unhideWhenUsed/>
    <w:rsid w:val="002C2563"/>
    <w:pPr>
      <w:spacing w:after="0" w:line="240" w:lineRule="auto"/>
    </w:pPr>
    <w:tblPr>
      <w:tblStyleRowBandSize w:val="1"/>
      <w:tblStyleColBandSize w:val="1"/>
      <w:tblBorders>
        <w:top w:val="single" w:sz="8" w:space="0" w:color="6FB344" w:themeColor="accent6"/>
        <w:left w:val="single" w:sz="8" w:space="0" w:color="6FB344" w:themeColor="accent6"/>
        <w:bottom w:val="single" w:sz="8" w:space="0" w:color="6FB344" w:themeColor="accent6"/>
        <w:right w:val="single" w:sz="8" w:space="0" w:color="6FB344" w:themeColor="accent6"/>
        <w:insideH w:val="single" w:sz="8" w:space="0" w:color="6FB344" w:themeColor="accent6"/>
        <w:insideV w:val="single" w:sz="8" w:space="0" w:color="6FB344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FB344" w:themeColor="accent6"/>
          <w:left w:val="single" w:sz="8" w:space="0" w:color="6FB344" w:themeColor="accent6"/>
          <w:bottom w:val="single" w:sz="18" w:space="0" w:color="6FB344" w:themeColor="accent6"/>
          <w:right w:val="single" w:sz="8" w:space="0" w:color="6FB344" w:themeColor="accent6"/>
          <w:insideH w:val="nil"/>
          <w:insideV w:val="single" w:sz="8" w:space="0" w:color="6FB344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FB344" w:themeColor="accent6"/>
          <w:left w:val="single" w:sz="8" w:space="0" w:color="6FB344" w:themeColor="accent6"/>
          <w:bottom w:val="single" w:sz="8" w:space="0" w:color="6FB344" w:themeColor="accent6"/>
          <w:right w:val="single" w:sz="8" w:space="0" w:color="6FB344" w:themeColor="accent6"/>
          <w:insideH w:val="nil"/>
          <w:insideV w:val="single" w:sz="8" w:space="0" w:color="6FB344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FB344" w:themeColor="accent6"/>
          <w:left w:val="single" w:sz="8" w:space="0" w:color="6FB344" w:themeColor="accent6"/>
          <w:bottom w:val="single" w:sz="8" w:space="0" w:color="6FB344" w:themeColor="accent6"/>
          <w:right w:val="single" w:sz="8" w:space="0" w:color="6FB344" w:themeColor="accent6"/>
        </w:tcBorders>
      </w:tcPr>
    </w:tblStylePr>
    <w:tblStylePr w:type="band1Vert">
      <w:tblPr/>
      <w:tcPr>
        <w:tcBorders>
          <w:top w:val="single" w:sz="8" w:space="0" w:color="6FB344" w:themeColor="accent6"/>
          <w:left w:val="single" w:sz="8" w:space="0" w:color="6FB344" w:themeColor="accent6"/>
          <w:bottom w:val="single" w:sz="8" w:space="0" w:color="6FB344" w:themeColor="accent6"/>
          <w:right w:val="single" w:sz="8" w:space="0" w:color="6FB344" w:themeColor="accent6"/>
        </w:tcBorders>
        <w:shd w:val="clear" w:color="auto" w:fill="DBEDCF" w:themeFill="accent6" w:themeFillTint="3F"/>
      </w:tcPr>
    </w:tblStylePr>
    <w:tblStylePr w:type="band1Horz">
      <w:tblPr/>
      <w:tcPr>
        <w:tcBorders>
          <w:top w:val="single" w:sz="8" w:space="0" w:color="6FB344" w:themeColor="accent6"/>
          <w:left w:val="single" w:sz="8" w:space="0" w:color="6FB344" w:themeColor="accent6"/>
          <w:bottom w:val="single" w:sz="8" w:space="0" w:color="6FB344" w:themeColor="accent6"/>
          <w:right w:val="single" w:sz="8" w:space="0" w:color="6FB344" w:themeColor="accent6"/>
          <w:insideV w:val="single" w:sz="8" w:space="0" w:color="6FB344" w:themeColor="accent6"/>
        </w:tcBorders>
        <w:shd w:val="clear" w:color="auto" w:fill="DBEDCF" w:themeFill="accent6" w:themeFillTint="3F"/>
      </w:tcPr>
    </w:tblStylePr>
    <w:tblStylePr w:type="band2Horz">
      <w:tblPr/>
      <w:tcPr>
        <w:tcBorders>
          <w:top w:val="single" w:sz="8" w:space="0" w:color="6FB344" w:themeColor="accent6"/>
          <w:left w:val="single" w:sz="8" w:space="0" w:color="6FB344" w:themeColor="accent6"/>
          <w:bottom w:val="single" w:sz="8" w:space="0" w:color="6FB344" w:themeColor="accent6"/>
          <w:right w:val="single" w:sz="8" w:space="0" w:color="6FB344" w:themeColor="accent6"/>
          <w:insideV w:val="single" w:sz="8" w:space="0" w:color="6FB344" w:themeColor="accent6"/>
        </w:tcBorders>
      </w:tcPr>
    </w:tblStylePr>
  </w:style>
  <w:style w:type="table" w:styleId="Listaclara">
    <w:name w:val="Light List"/>
    <w:basedOn w:val="Tablanormal"/>
    <w:uiPriority w:val="61"/>
    <w:semiHidden/>
    <w:unhideWhenUsed/>
    <w:rsid w:val="002C2563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semiHidden/>
    <w:unhideWhenUsed/>
    <w:rsid w:val="002C2563"/>
    <w:pPr>
      <w:spacing w:after="0" w:line="240" w:lineRule="auto"/>
    </w:pPr>
    <w:tblPr>
      <w:tblStyleRowBandSize w:val="1"/>
      <w:tblStyleColBandSize w:val="1"/>
      <w:tblBorders>
        <w:top w:val="single" w:sz="8" w:space="0" w:color="17AE92" w:themeColor="accent1"/>
        <w:left w:val="single" w:sz="8" w:space="0" w:color="17AE92" w:themeColor="accent1"/>
        <w:bottom w:val="single" w:sz="8" w:space="0" w:color="17AE92" w:themeColor="accent1"/>
        <w:right w:val="single" w:sz="8" w:space="0" w:color="17AE92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7AE92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7AE92" w:themeColor="accent1"/>
          <w:left w:val="single" w:sz="8" w:space="0" w:color="17AE92" w:themeColor="accent1"/>
          <w:bottom w:val="single" w:sz="8" w:space="0" w:color="17AE92" w:themeColor="accent1"/>
          <w:right w:val="single" w:sz="8" w:space="0" w:color="17AE9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7AE92" w:themeColor="accent1"/>
          <w:left w:val="single" w:sz="8" w:space="0" w:color="17AE92" w:themeColor="accent1"/>
          <w:bottom w:val="single" w:sz="8" w:space="0" w:color="17AE92" w:themeColor="accent1"/>
          <w:right w:val="single" w:sz="8" w:space="0" w:color="17AE92" w:themeColor="accent1"/>
        </w:tcBorders>
      </w:tcPr>
    </w:tblStylePr>
    <w:tblStylePr w:type="band1Horz">
      <w:tblPr/>
      <w:tcPr>
        <w:tcBorders>
          <w:top w:val="single" w:sz="8" w:space="0" w:color="17AE92" w:themeColor="accent1"/>
          <w:left w:val="single" w:sz="8" w:space="0" w:color="17AE92" w:themeColor="accent1"/>
          <w:bottom w:val="single" w:sz="8" w:space="0" w:color="17AE92" w:themeColor="accent1"/>
          <w:right w:val="single" w:sz="8" w:space="0" w:color="17AE92" w:themeColor="accent1"/>
        </w:tcBorders>
      </w:tcPr>
    </w:tblStylePr>
  </w:style>
  <w:style w:type="table" w:styleId="Listaclara-nfasis2">
    <w:name w:val="Light List Accent 2"/>
    <w:basedOn w:val="Tablanormal"/>
    <w:uiPriority w:val="61"/>
    <w:semiHidden/>
    <w:unhideWhenUsed/>
    <w:rsid w:val="002C2563"/>
    <w:pPr>
      <w:spacing w:after="0" w:line="240" w:lineRule="auto"/>
    </w:pPr>
    <w:tblPr>
      <w:tblStyleRowBandSize w:val="1"/>
      <w:tblStyleColBandSize w:val="1"/>
      <w:tblBorders>
        <w:top w:val="single" w:sz="8" w:space="0" w:color="F7A23F" w:themeColor="accent2"/>
        <w:left w:val="single" w:sz="8" w:space="0" w:color="F7A23F" w:themeColor="accent2"/>
        <w:bottom w:val="single" w:sz="8" w:space="0" w:color="F7A23F" w:themeColor="accent2"/>
        <w:right w:val="single" w:sz="8" w:space="0" w:color="F7A23F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A23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A23F" w:themeColor="accent2"/>
          <w:left w:val="single" w:sz="8" w:space="0" w:color="F7A23F" w:themeColor="accent2"/>
          <w:bottom w:val="single" w:sz="8" w:space="0" w:color="F7A23F" w:themeColor="accent2"/>
          <w:right w:val="single" w:sz="8" w:space="0" w:color="F7A23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A23F" w:themeColor="accent2"/>
          <w:left w:val="single" w:sz="8" w:space="0" w:color="F7A23F" w:themeColor="accent2"/>
          <w:bottom w:val="single" w:sz="8" w:space="0" w:color="F7A23F" w:themeColor="accent2"/>
          <w:right w:val="single" w:sz="8" w:space="0" w:color="F7A23F" w:themeColor="accent2"/>
        </w:tcBorders>
      </w:tcPr>
    </w:tblStylePr>
    <w:tblStylePr w:type="band1Horz">
      <w:tblPr/>
      <w:tcPr>
        <w:tcBorders>
          <w:top w:val="single" w:sz="8" w:space="0" w:color="F7A23F" w:themeColor="accent2"/>
          <w:left w:val="single" w:sz="8" w:space="0" w:color="F7A23F" w:themeColor="accent2"/>
          <w:bottom w:val="single" w:sz="8" w:space="0" w:color="F7A23F" w:themeColor="accent2"/>
          <w:right w:val="single" w:sz="8" w:space="0" w:color="F7A23F" w:themeColor="accent2"/>
        </w:tcBorders>
      </w:tcPr>
    </w:tblStylePr>
  </w:style>
  <w:style w:type="table" w:styleId="Listaclara-nfasis3">
    <w:name w:val="Light List Accent 3"/>
    <w:basedOn w:val="Tablanormal"/>
    <w:uiPriority w:val="61"/>
    <w:semiHidden/>
    <w:unhideWhenUsed/>
    <w:rsid w:val="002C2563"/>
    <w:pPr>
      <w:spacing w:after="0" w:line="240" w:lineRule="auto"/>
    </w:pPr>
    <w:tblPr>
      <w:tblStyleRowBandSize w:val="1"/>
      <w:tblStyleColBandSize w:val="1"/>
      <w:tblBorders>
        <w:top w:val="single" w:sz="8" w:space="0" w:color="6F7E84" w:themeColor="accent3"/>
        <w:left w:val="single" w:sz="8" w:space="0" w:color="6F7E84" w:themeColor="accent3"/>
        <w:bottom w:val="single" w:sz="8" w:space="0" w:color="6F7E84" w:themeColor="accent3"/>
        <w:right w:val="single" w:sz="8" w:space="0" w:color="6F7E84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F7E84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F7E84" w:themeColor="accent3"/>
          <w:left w:val="single" w:sz="8" w:space="0" w:color="6F7E84" w:themeColor="accent3"/>
          <w:bottom w:val="single" w:sz="8" w:space="0" w:color="6F7E84" w:themeColor="accent3"/>
          <w:right w:val="single" w:sz="8" w:space="0" w:color="6F7E8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F7E84" w:themeColor="accent3"/>
          <w:left w:val="single" w:sz="8" w:space="0" w:color="6F7E84" w:themeColor="accent3"/>
          <w:bottom w:val="single" w:sz="8" w:space="0" w:color="6F7E84" w:themeColor="accent3"/>
          <w:right w:val="single" w:sz="8" w:space="0" w:color="6F7E84" w:themeColor="accent3"/>
        </w:tcBorders>
      </w:tcPr>
    </w:tblStylePr>
    <w:tblStylePr w:type="band1Horz">
      <w:tblPr/>
      <w:tcPr>
        <w:tcBorders>
          <w:top w:val="single" w:sz="8" w:space="0" w:color="6F7E84" w:themeColor="accent3"/>
          <w:left w:val="single" w:sz="8" w:space="0" w:color="6F7E84" w:themeColor="accent3"/>
          <w:bottom w:val="single" w:sz="8" w:space="0" w:color="6F7E84" w:themeColor="accent3"/>
          <w:right w:val="single" w:sz="8" w:space="0" w:color="6F7E84" w:themeColor="accent3"/>
        </w:tcBorders>
      </w:tcPr>
    </w:tblStylePr>
  </w:style>
  <w:style w:type="table" w:styleId="Listaclara-nfasis4">
    <w:name w:val="Light List Accent 4"/>
    <w:basedOn w:val="Tablanormal"/>
    <w:uiPriority w:val="61"/>
    <w:semiHidden/>
    <w:unhideWhenUsed/>
    <w:rsid w:val="002C2563"/>
    <w:pPr>
      <w:spacing w:after="0" w:line="240" w:lineRule="auto"/>
    </w:pPr>
    <w:tblPr>
      <w:tblStyleRowBandSize w:val="1"/>
      <w:tblStyleColBandSize w:val="1"/>
      <w:tblBorders>
        <w:top w:val="single" w:sz="8" w:space="0" w:color="178DBB" w:themeColor="accent4"/>
        <w:left w:val="single" w:sz="8" w:space="0" w:color="178DBB" w:themeColor="accent4"/>
        <w:bottom w:val="single" w:sz="8" w:space="0" w:color="178DBB" w:themeColor="accent4"/>
        <w:right w:val="single" w:sz="8" w:space="0" w:color="178DBB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78DBB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78DBB" w:themeColor="accent4"/>
          <w:left w:val="single" w:sz="8" w:space="0" w:color="178DBB" w:themeColor="accent4"/>
          <w:bottom w:val="single" w:sz="8" w:space="0" w:color="178DBB" w:themeColor="accent4"/>
          <w:right w:val="single" w:sz="8" w:space="0" w:color="178DBB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78DBB" w:themeColor="accent4"/>
          <w:left w:val="single" w:sz="8" w:space="0" w:color="178DBB" w:themeColor="accent4"/>
          <w:bottom w:val="single" w:sz="8" w:space="0" w:color="178DBB" w:themeColor="accent4"/>
          <w:right w:val="single" w:sz="8" w:space="0" w:color="178DBB" w:themeColor="accent4"/>
        </w:tcBorders>
      </w:tcPr>
    </w:tblStylePr>
    <w:tblStylePr w:type="band1Horz">
      <w:tblPr/>
      <w:tcPr>
        <w:tcBorders>
          <w:top w:val="single" w:sz="8" w:space="0" w:color="178DBB" w:themeColor="accent4"/>
          <w:left w:val="single" w:sz="8" w:space="0" w:color="178DBB" w:themeColor="accent4"/>
          <w:bottom w:val="single" w:sz="8" w:space="0" w:color="178DBB" w:themeColor="accent4"/>
          <w:right w:val="single" w:sz="8" w:space="0" w:color="178DBB" w:themeColor="accent4"/>
        </w:tcBorders>
      </w:tcPr>
    </w:tblStylePr>
  </w:style>
  <w:style w:type="table" w:styleId="Listaclara-nfasis5">
    <w:name w:val="Light List Accent 5"/>
    <w:basedOn w:val="Tablanormal"/>
    <w:uiPriority w:val="61"/>
    <w:semiHidden/>
    <w:unhideWhenUsed/>
    <w:rsid w:val="002C2563"/>
    <w:pPr>
      <w:spacing w:after="0" w:line="240" w:lineRule="auto"/>
    </w:pPr>
    <w:tblPr>
      <w:tblStyleRowBandSize w:val="1"/>
      <w:tblStyleColBandSize w:val="1"/>
      <w:tblBorders>
        <w:top w:val="single" w:sz="8" w:space="0" w:color="E3584E" w:themeColor="accent5"/>
        <w:left w:val="single" w:sz="8" w:space="0" w:color="E3584E" w:themeColor="accent5"/>
        <w:bottom w:val="single" w:sz="8" w:space="0" w:color="E3584E" w:themeColor="accent5"/>
        <w:right w:val="single" w:sz="8" w:space="0" w:color="E3584E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3584E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3584E" w:themeColor="accent5"/>
          <w:left w:val="single" w:sz="8" w:space="0" w:color="E3584E" w:themeColor="accent5"/>
          <w:bottom w:val="single" w:sz="8" w:space="0" w:color="E3584E" w:themeColor="accent5"/>
          <w:right w:val="single" w:sz="8" w:space="0" w:color="E3584E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3584E" w:themeColor="accent5"/>
          <w:left w:val="single" w:sz="8" w:space="0" w:color="E3584E" w:themeColor="accent5"/>
          <w:bottom w:val="single" w:sz="8" w:space="0" w:color="E3584E" w:themeColor="accent5"/>
          <w:right w:val="single" w:sz="8" w:space="0" w:color="E3584E" w:themeColor="accent5"/>
        </w:tcBorders>
      </w:tcPr>
    </w:tblStylePr>
    <w:tblStylePr w:type="band1Horz">
      <w:tblPr/>
      <w:tcPr>
        <w:tcBorders>
          <w:top w:val="single" w:sz="8" w:space="0" w:color="E3584E" w:themeColor="accent5"/>
          <w:left w:val="single" w:sz="8" w:space="0" w:color="E3584E" w:themeColor="accent5"/>
          <w:bottom w:val="single" w:sz="8" w:space="0" w:color="E3584E" w:themeColor="accent5"/>
          <w:right w:val="single" w:sz="8" w:space="0" w:color="E3584E" w:themeColor="accent5"/>
        </w:tcBorders>
      </w:tcPr>
    </w:tblStylePr>
  </w:style>
  <w:style w:type="table" w:styleId="Listaclara-nfasis6">
    <w:name w:val="Light List Accent 6"/>
    <w:basedOn w:val="Tablanormal"/>
    <w:uiPriority w:val="61"/>
    <w:semiHidden/>
    <w:unhideWhenUsed/>
    <w:rsid w:val="002C2563"/>
    <w:pPr>
      <w:spacing w:after="0" w:line="240" w:lineRule="auto"/>
    </w:pPr>
    <w:tblPr>
      <w:tblStyleRowBandSize w:val="1"/>
      <w:tblStyleColBandSize w:val="1"/>
      <w:tblBorders>
        <w:top w:val="single" w:sz="8" w:space="0" w:color="6FB344" w:themeColor="accent6"/>
        <w:left w:val="single" w:sz="8" w:space="0" w:color="6FB344" w:themeColor="accent6"/>
        <w:bottom w:val="single" w:sz="8" w:space="0" w:color="6FB344" w:themeColor="accent6"/>
        <w:right w:val="single" w:sz="8" w:space="0" w:color="6FB344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FB344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FB344" w:themeColor="accent6"/>
          <w:left w:val="single" w:sz="8" w:space="0" w:color="6FB344" w:themeColor="accent6"/>
          <w:bottom w:val="single" w:sz="8" w:space="0" w:color="6FB344" w:themeColor="accent6"/>
          <w:right w:val="single" w:sz="8" w:space="0" w:color="6FB3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FB344" w:themeColor="accent6"/>
          <w:left w:val="single" w:sz="8" w:space="0" w:color="6FB344" w:themeColor="accent6"/>
          <w:bottom w:val="single" w:sz="8" w:space="0" w:color="6FB344" w:themeColor="accent6"/>
          <w:right w:val="single" w:sz="8" w:space="0" w:color="6FB344" w:themeColor="accent6"/>
        </w:tcBorders>
      </w:tcPr>
    </w:tblStylePr>
    <w:tblStylePr w:type="band1Horz">
      <w:tblPr/>
      <w:tcPr>
        <w:tcBorders>
          <w:top w:val="single" w:sz="8" w:space="0" w:color="6FB344" w:themeColor="accent6"/>
          <w:left w:val="single" w:sz="8" w:space="0" w:color="6FB344" w:themeColor="accent6"/>
          <w:bottom w:val="single" w:sz="8" w:space="0" w:color="6FB344" w:themeColor="accent6"/>
          <w:right w:val="single" w:sz="8" w:space="0" w:color="6FB344" w:themeColor="accent6"/>
        </w:tcBorders>
      </w:tcPr>
    </w:tblStylePr>
  </w:style>
  <w:style w:type="table" w:styleId="Sombreadoclaro">
    <w:name w:val="Light Shading"/>
    <w:basedOn w:val="Tablanormal"/>
    <w:uiPriority w:val="60"/>
    <w:semiHidden/>
    <w:unhideWhenUsed/>
    <w:rsid w:val="002C256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semiHidden/>
    <w:unhideWhenUsed/>
    <w:rsid w:val="002C2563"/>
    <w:pPr>
      <w:spacing w:after="0" w:line="240" w:lineRule="auto"/>
    </w:pPr>
    <w:rPr>
      <w:color w:val="11826C" w:themeColor="accent1" w:themeShade="BF"/>
    </w:rPr>
    <w:tblPr>
      <w:tblStyleRowBandSize w:val="1"/>
      <w:tblStyleColBandSize w:val="1"/>
      <w:tblBorders>
        <w:top w:val="single" w:sz="8" w:space="0" w:color="17AE92" w:themeColor="accent1"/>
        <w:bottom w:val="single" w:sz="8" w:space="0" w:color="17AE92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7AE92" w:themeColor="accent1"/>
          <w:left w:val="nil"/>
          <w:bottom w:val="single" w:sz="8" w:space="0" w:color="17AE92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7AE92" w:themeColor="accent1"/>
          <w:left w:val="nil"/>
          <w:bottom w:val="single" w:sz="8" w:space="0" w:color="17AE92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AF6EA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AF6EA" w:themeFill="accent1" w:themeFillTint="3F"/>
      </w:tcPr>
    </w:tblStylePr>
  </w:style>
  <w:style w:type="table" w:styleId="Sombreadoclaro-nfasis2">
    <w:name w:val="Light Shading Accent 2"/>
    <w:basedOn w:val="Tablanormal"/>
    <w:uiPriority w:val="60"/>
    <w:semiHidden/>
    <w:unhideWhenUsed/>
    <w:rsid w:val="002C2563"/>
    <w:pPr>
      <w:spacing w:after="0" w:line="240" w:lineRule="auto"/>
    </w:pPr>
    <w:rPr>
      <w:color w:val="DE7B09" w:themeColor="accent2" w:themeShade="BF"/>
    </w:rPr>
    <w:tblPr>
      <w:tblStyleRowBandSize w:val="1"/>
      <w:tblStyleColBandSize w:val="1"/>
      <w:tblBorders>
        <w:top w:val="single" w:sz="8" w:space="0" w:color="F7A23F" w:themeColor="accent2"/>
        <w:bottom w:val="single" w:sz="8" w:space="0" w:color="F7A23F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A23F" w:themeColor="accent2"/>
          <w:left w:val="nil"/>
          <w:bottom w:val="single" w:sz="8" w:space="0" w:color="F7A23F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A23F" w:themeColor="accent2"/>
          <w:left w:val="nil"/>
          <w:bottom w:val="single" w:sz="8" w:space="0" w:color="F7A23F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7CF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7CF" w:themeFill="accent2" w:themeFillTint="3F"/>
      </w:tcPr>
    </w:tblStylePr>
  </w:style>
  <w:style w:type="table" w:styleId="Sombreadoclaro-nfasis3">
    <w:name w:val="Light Shading Accent 3"/>
    <w:basedOn w:val="Tablanormal"/>
    <w:uiPriority w:val="60"/>
    <w:semiHidden/>
    <w:unhideWhenUsed/>
    <w:rsid w:val="002C2563"/>
    <w:pPr>
      <w:spacing w:after="0" w:line="240" w:lineRule="auto"/>
    </w:pPr>
    <w:rPr>
      <w:color w:val="535E62" w:themeColor="accent3" w:themeShade="BF"/>
    </w:rPr>
    <w:tblPr>
      <w:tblStyleRowBandSize w:val="1"/>
      <w:tblStyleColBandSize w:val="1"/>
      <w:tblBorders>
        <w:top w:val="single" w:sz="8" w:space="0" w:color="6F7E84" w:themeColor="accent3"/>
        <w:bottom w:val="single" w:sz="8" w:space="0" w:color="6F7E84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F7E84" w:themeColor="accent3"/>
          <w:left w:val="nil"/>
          <w:bottom w:val="single" w:sz="8" w:space="0" w:color="6F7E84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F7E84" w:themeColor="accent3"/>
          <w:left w:val="nil"/>
          <w:bottom w:val="single" w:sz="8" w:space="0" w:color="6F7E84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DFE1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DFE1" w:themeFill="accent3" w:themeFillTint="3F"/>
      </w:tcPr>
    </w:tblStylePr>
  </w:style>
  <w:style w:type="table" w:styleId="Sombreadoclaro-nfasis4">
    <w:name w:val="Light Shading Accent 4"/>
    <w:basedOn w:val="Tablanormal"/>
    <w:uiPriority w:val="60"/>
    <w:semiHidden/>
    <w:unhideWhenUsed/>
    <w:rsid w:val="002C2563"/>
    <w:pPr>
      <w:spacing w:after="0" w:line="240" w:lineRule="auto"/>
    </w:pPr>
    <w:rPr>
      <w:color w:val="11698B" w:themeColor="accent4" w:themeShade="BF"/>
    </w:rPr>
    <w:tblPr>
      <w:tblStyleRowBandSize w:val="1"/>
      <w:tblStyleColBandSize w:val="1"/>
      <w:tblBorders>
        <w:top w:val="single" w:sz="8" w:space="0" w:color="178DBB" w:themeColor="accent4"/>
        <w:bottom w:val="single" w:sz="8" w:space="0" w:color="178DBB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78DBB" w:themeColor="accent4"/>
          <w:left w:val="nil"/>
          <w:bottom w:val="single" w:sz="8" w:space="0" w:color="178DBB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78DBB" w:themeColor="accent4"/>
          <w:left w:val="nil"/>
          <w:bottom w:val="single" w:sz="8" w:space="0" w:color="178DBB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CE6F7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CE6F7" w:themeFill="accent4" w:themeFillTint="3F"/>
      </w:tcPr>
    </w:tblStylePr>
  </w:style>
  <w:style w:type="table" w:styleId="Sombreadoclaro-nfasis5">
    <w:name w:val="Light Shading Accent 5"/>
    <w:basedOn w:val="Tablanormal"/>
    <w:uiPriority w:val="60"/>
    <w:semiHidden/>
    <w:unhideWhenUsed/>
    <w:rsid w:val="002C2563"/>
    <w:pPr>
      <w:spacing w:after="0" w:line="240" w:lineRule="auto"/>
    </w:pPr>
    <w:rPr>
      <w:color w:val="C52A1F" w:themeColor="accent5" w:themeShade="BF"/>
    </w:rPr>
    <w:tblPr>
      <w:tblStyleRowBandSize w:val="1"/>
      <w:tblStyleColBandSize w:val="1"/>
      <w:tblBorders>
        <w:top w:val="single" w:sz="8" w:space="0" w:color="E3584E" w:themeColor="accent5"/>
        <w:bottom w:val="single" w:sz="8" w:space="0" w:color="E3584E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3584E" w:themeColor="accent5"/>
          <w:left w:val="nil"/>
          <w:bottom w:val="single" w:sz="8" w:space="0" w:color="E3584E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3584E" w:themeColor="accent5"/>
          <w:left w:val="nil"/>
          <w:bottom w:val="single" w:sz="8" w:space="0" w:color="E3584E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D5D3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8D5D3" w:themeFill="accent5" w:themeFillTint="3F"/>
      </w:tcPr>
    </w:tblStylePr>
  </w:style>
  <w:style w:type="table" w:styleId="Sombreadoclaro-nfasis6">
    <w:name w:val="Light Shading Accent 6"/>
    <w:basedOn w:val="Tablanormal"/>
    <w:uiPriority w:val="60"/>
    <w:semiHidden/>
    <w:unhideWhenUsed/>
    <w:rsid w:val="002C2563"/>
    <w:pPr>
      <w:spacing w:after="0" w:line="240" w:lineRule="auto"/>
    </w:pPr>
    <w:rPr>
      <w:color w:val="528633" w:themeColor="accent6" w:themeShade="BF"/>
    </w:rPr>
    <w:tblPr>
      <w:tblStyleRowBandSize w:val="1"/>
      <w:tblStyleColBandSize w:val="1"/>
      <w:tblBorders>
        <w:top w:val="single" w:sz="8" w:space="0" w:color="6FB344" w:themeColor="accent6"/>
        <w:bottom w:val="single" w:sz="8" w:space="0" w:color="6FB344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FB344" w:themeColor="accent6"/>
          <w:left w:val="nil"/>
          <w:bottom w:val="single" w:sz="8" w:space="0" w:color="6FB344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FB344" w:themeColor="accent6"/>
          <w:left w:val="nil"/>
          <w:bottom w:val="single" w:sz="8" w:space="0" w:color="6FB344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DCF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DCF" w:themeFill="accent6" w:themeFillTint="3F"/>
      </w:tcPr>
    </w:tblStylePr>
  </w:style>
  <w:style w:type="character" w:styleId="Nmerodelnea">
    <w:name w:val="line number"/>
    <w:basedOn w:val="Fuentedeprrafopredeter"/>
    <w:uiPriority w:val="99"/>
    <w:semiHidden/>
    <w:unhideWhenUsed/>
    <w:rsid w:val="002C2563"/>
  </w:style>
  <w:style w:type="paragraph" w:styleId="Lista">
    <w:name w:val="List"/>
    <w:basedOn w:val="Normal"/>
    <w:uiPriority w:val="99"/>
    <w:semiHidden/>
    <w:unhideWhenUsed/>
    <w:rsid w:val="002C2563"/>
    <w:pPr>
      <w:ind w:left="360" w:hanging="360"/>
      <w:contextualSpacing/>
    </w:pPr>
  </w:style>
  <w:style w:type="paragraph" w:styleId="Lista2">
    <w:name w:val="List 2"/>
    <w:basedOn w:val="Normal"/>
    <w:uiPriority w:val="99"/>
    <w:semiHidden/>
    <w:unhideWhenUsed/>
    <w:rsid w:val="002C2563"/>
    <w:pPr>
      <w:ind w:left="720" w:hanging="360"/>
      <w:contextualSpacing/>
    </w:pPr>
  </w:style>
  <w:style w:type="paragraph" w:styleId="Lista3">
    <w:name w:val="List 3"/>
    <w:basedOn w:val="Normal"/>
    <w:uiPriority w:val="99"/>
    <w:semiHidden/>
    <w:unhideWhenUsed/>
    <w:rsid w:val="002C2563"/>
    <w:pPr>
      <w:ind w:left="1080" w:hanging="360"/>
      <w:contextualSpacing/>
    </w:pPr>
  </w:style>
  <w:style w:type="paragraph" w:styleId="Lista4">
    <w:name w:val="List 4"/>
    <w:basedOn w:val="Normal"/>
    <w:uiPriority w:val="99"/>
    <w:semiHidden/>
    <w:unhideWhenUsed/>
    <w:rsid w:val="002C2563"/>
    <w:pPr>
      <w:ind w:left="1440" w:hanging="360"/>
      <w:contextualSpacing/>
    </w:pPr>
  </w:style>
  <w:style w:type="paragraph" w:styleId="Lista5">
    <w:name w:val="List 5"/>
    <w:basedOn w:val="Normal"/>
    <w:uiPriority w:val="99"/>
    <w:semiHidden/>
    <w:unhideWhenUsed/>
    <w:rsid w:val="002C2563"/>
    <w:pPr>
      <w:ind w:left="1800" w:hanging="360"/>
      <w:contextualSpacing/>
    </w:pPr>
  </w:style>
  <w:style w:type="paragraph" w:styleId="Listaconvietas">
    <w:name w:val="List Bullet"/>
    <w:basedOn w:val="Normal"/>
    <w:uiPriority w:val="99"/>
    <w:semiHidden/>
    <w:unhideWhenUsed/>
    <w:rsid w:val="002C2563"/>
    <w:pPr>
      <w:numPr>
        <w:numId w:val="1"/>
      </w:numPr>
      <w:contextualSpacing/>
    </w:pPr>
  </w:style>
  <w:style w:type="paragraph" w:styleId="Listaconvietas2">
    <w:name w:val="List Bullet 2"/>
    <w:basedOn w:val="Normal"/>
    <w:uiPriority w:val="99"/>
    <w:semiHidden/>
    <w:unhideWhenUsed/>
    <w:rsid w:val="002C2563"/>
    <w:pPr>
      <w:numPr>
        <w:numId w:val="2"/>
      </w:numPr>
      <w:contextualSpacing/>
    </w:pPr>
  </w:style>
  <w:style w:type="paragraph" w:styleId="Listaconvietas3">
    <w:name w:val="List Bullet 3"/>
    <w:basedOn w:val="Normal"/>
    <w:uiPriority w:val="99"/>
    <w:semiHidden/>
    <w:unhideWhenUsed/>
    <w:rsid w:val="002C2563"/>
    <w:pPr>
      <w:numPr>
        <w:numId w:val="3"/>
      </w:numPr>
      <w:contextualSpacing/>
    </w:pPr>
  </w:style>
  <w:style w:type="paragraph" w:styleId="Listaconvietas4">
    <w:name w:val="List Bullet 4"/>
    <w:basedOn w:val="Normal"/>
    <w:uiPriority w:val="99"/>
    <w:semiHidden/>
    <w:unhideWhenUsed/>
    <w:rsid w:val="002C2563"/>
    <w:pPr>
      <w:numPr>
        <w:numId w:val="4"/>
      </w:numPr>
      <w:contextualSpacing/>
    </w:pPr>
  </w:style>
  <w:style w:type="paragraph" w:styleId="Listaconvietas5">
    <w:name w:val="List Bullet 5"/>
    <w:basedOn w:val="Normal"/>
    <w:uiPriority w:val="99"/>
    <w:semiHidden/>
    <w:unhideWhenUsed/>
    <w:rsid w:val="002C2563"/>
    <w:pPr>
      <w:numPr>
        <w:numId w:val="5"/>
      </w:numPr>
      <w:contextualSpacing/>
    </w:pPr>
  </w:style>
  <w:style w:type="paragraph" w:styleId="Continuarlista">
    <w:name w:val="List Continue"/>
    <w:basedOn w:val="Normal"/>
    <w:uiPriority w:val="99"/>
    <w:semiHidden/>
    <w:unhideWhenUsed/>
    <w:rsid w:val="002C2563"/>
    <w:pPr>
      <w:spacing w:after="120"/>
      <w:ind w:left="360"/>
      <w:contextualSpacing/>
    </w:pPr>
  </w:style>
  <w:style w:type="paragraph" w:styleId="Continuarlista2">
    <w:name w:val="List Continue 2"/>
    <w:basedOn w:val="Normal"/>
    <w:uiPriority w:val="99"/>
    <w:semiHidden/>
    <w:unhideWhenUsed/>
    <w:rsid w:val="002C2563"/>
    <w:pPr>
      <w:spacing w:after="120"/>
      <w:ind w:left="720"/>
      <w:contextualSpacing/>
    </w:pPr>
  </w:style>
  <w:style w:type="paragraph" w:styleId="Continuarlista3">
    <w:name w:val="List Continue 3"/>
    <w:basedOn w:val="Normal"/>
    <w:uiPriority w:val="99"/>
    <w:semiHidden/>
    <w:unhideWhenUsed/>
    <w:rsid w:val="002C2563"/>
    <w:pPr>
      <w:spacing w:after="120"/>
      <w:ind w:left="1080"/>
      <w:contextualSpacing/>
    </w:pPr>
  </w:style>
  <w:style w:type="paragraph" w:styleId="Continuarlista4">
    <w:name w:val="List Continue 4"/>
    <w:basedOn w:val="Normal"/>
    <w:uiPriority w:val="99"/>
    <w:semiHidden/>
    <w:unhideWhenUsed/>
    <w:rsid w:val="002C2563"/>
    <w:pPr>
      <w:spacing w:after="120"/>
      <w:ind w:left="1440"/>
      <w:contextualSpacing/>
    </w:pPr>
  </w:style>
  <w:style w:type="paragraph" w:styleId="Continuarlista5">
    <w:name w:val="List Continue 5"/>
    <w:basedOn w:val="Normal"/>
    <w:uiPriority w:val="99"/>
    <w:semiHidden/>
    <w:unhideWhenUsed/>
    <w:rsid w:val="002C2563"/>
    <w:pPr>
      <w:spacing w:after="120"/>
      <w:ind w:left="1800"/>
      <w:contextualSpacing/>
    </w:pPr>
  </w:style>
  <w:style w:type="paragraph" w:styleId="Listaconnmeros">
    <w:name w:val="List Number"/>
    <w:basedOn w:val="Normal"/>
    <w:uiPriority w:val="99"/>
    <w:semiHidden/>
    <w:unhideWhenUsed/>
    <w:rsid w:val="002C2563"/>
    <w:pPr>
      <w:numPr>
        <w:numId w:val="6"/>
      </w:numPr>
      <w:contextualSpacing/>
    </w:pPr>
  </w:style>
  <w:style w:type="paragraph" w:styleId="Listaconnmeros2">
    <w:name w:val="List Number 2"/>
    <w:basedOn w:val="Normal"/>
    <w:uiPriority w:val="99"/>
    <w:semiHidden/>
    <w:unhideWhenUsed/>
    <w:rsid w:val="002C2563"/>
    <w:pPr>
      <w:numPr>
        <w:numId w:val="7"/>
      </w:numPr>
      <w:contextualSpacing/>
    </w:pPr>
  </w:style>
  <w:style w:type="paragraph" w:styleId="Listaconnmeros3">
    <w:name w:val="List Number 3"/>
    <w:basedOn w:val="Normal"/>
    <w:uiPriority w:val="99"/>
    <w:semiHidden/>
    <w:unhideWhenUsed/>
    <w:rsid w:val="002C2563"/>
    <w:pPr>
      <w:numPr>
        <w:numId w:val="8"/>
      </w:numPr>
      <w:contextualSpacing/>
    </w:pPr>
  </w:style>
  <w:style w:type="paragraph" w:styleId="Listaconnmeros4">
    <w:name w:val="List Number 4"/>
    <w:basedOn w:val="Normal"/>
    <w:uiPriority w:val="99"/>
    <w:semiHidden/>
    <w:unhideWhenUsed/>
    <w:rsid w:val="002C2563"/>
    <w:pPr>
      <w:numPr>
        <w:numId w:val="9"/>
      </w:numPr>
      <w:contextualSpacing/>
    </w:pPr>
  </w:style>
  <w:style w:type="paragraph" w:styleId="Listaconnmeros5">
    <w:name w:val="List Number 5"/>
    <w:basedOn w:val="Normal"/>
    <w:uiPriority w:val="99"/>
    <w:semiHidden/>
    <w:unhideWhenUsed/>
    <w:rsid w:val="002C2563"/>
    <w:pPr>
      <w:numPr>
        <w:numId w:val="10"/>
      </w:numPr>
      <w:contextualSpacing/>
    </w:pPr>
  </w:style>
  <w:style w:type="paragraph" w:styleId="Prrafodelista">
    <w:name w:val="List Paragraph"/>
    <w:basedOn w:val="Normal"/>
    <w:uiPriority w:val="34"/>
    <w:unhideWhenUsed/>
    <w:qFormat/>
    <w:rsid w:val="002C2563"/>
    <w:pPr>
      <w:ind w:left="720"/>
      <w:contextualSpacing/>
    </w:pPr>
  </w:style>
  <w:style w:type="table" w:styleId="Tabladelista1clara">
    <w:name w:val="List Table 1 Light"/>
    <w:basedOn w:val="Tablanormal"/>
    <w:uiPriority w:val="46"/>
    <w:rsid w:val="002C256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1clara-nfasis1">
    <w:name w:val="List Table 1 Light Accent 1"/>
    <w:basedOn w:val="Tablanormal"/>
    <w:uiPriority w:val="46"/>
    <w:rsid w:val="002C256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58E9CD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58E9C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F7EE" w:themeFill="accent1" w:themeFillTint="33"/>
      </w:tcPr>
    </w:tblStylePr>
    <w:tblStylePr w:type="band1Horz">
      <w:tblPr/>
      <w:tcPr>
        <w:shd w:val="clear" w:color="auto" w:fill="C7F7EE" w:themeFill="accent1" w:themeFillTint="33"/>
      </w:tcPr>
    </w:tblStylePr>
  </w:style>
  <w:style w:type="table" w:styleId="Tabladelista1clara-nfasis2">
    <w:name w:val="List Table 1 Light Accent 2"/>
    <w:basedOn w:val="Tablanormal"/>
    <w:uiPriority w:val="46"/>
    <w:rsid w:val="002C256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C78B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C78B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CD8" w:themeFill="accent2" w:themeFillTint="33"/>
      </w:tcPr>
    </w:tblStylePr>
    <w:tblStylePr w:type="band1Horz">
      <w:tblPr/>
      <w:tcPr>
        <w:shd w:val="clear" w:color="auto" w:fill="FDECD8" w:themeFill="accent2" w:themeFillTint="33"/>
      </w:tcPr>
    </w:tblStylePr>
  </w:style>
  <w:style w:type="table" w:styleId="Tabladelista1clara-nfasis3">
    <w:name w:val="List Table 1 Light Accent 3"/>
    <w:basedOn w:val="Tablanormal"/>
    <w:uiPriority w:val="46"/>
    <w:rsid w:val="002C256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7B1B5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7B1B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5E6" w:themeFill="accent3" w:themeFillTint="33"/>
      </w:tcPr>
    </w:tblStylePr>
    <w:tblStylePr w:type="band1Horz">
      <w:tblPr/>
      <w:tcPr>
        <w:shd w:val="clear" w:color="auto" w:fill="E1E5E6" w:themeFill="accent3" w:themeFillTint="33"/>
      </w:tcPr>
    </w:tblStylePr>
  </w:style>
  <w:style w:type="table" w:styleId="Tabladelista1clara-nfasis4">
    <w:name w:val="List Table 1 Light Accent 4"/>
    <w:basedOn w:val="Tablanormal"/>
    <w:uiPriority w:val="46"/>
    <w:rsid w:val="002C256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5EC3EB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5EC3EB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EBF8" w:themeFill="accent4" w:themeFillTint="33"/>
      </w:tcPr>
    </w:tblStylePr>
    <w:tblStylePr w:type="band1Horz">
      <w:tblPr/>
      <w:tcPr>
        <w:shd w:val="clear" w:color="auto" w:fill="C9EBF8" w:themeFill="accent4" w:themeFillTint="33"/>
      </w:tcPr>
    </w:tblStylePr>
  </w:style>
  <w:style w:type="table" w:styleId="Tabladelista1clara-nfasis5">
    <w:name w:val="List Table 1 Light Accent 5"/>
    <w:basedOn w:val="Tablanormal"/>
    <w:uiPriority w:val="46"/>
    <w:rsid w:val="002C256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E9A94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E9A9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DDB" w:themeFill="accent5" w:themeFillTint="33"/>
      </w:tcPr>
    </w:tblStylePr>
    <w:tblStylePr w:type="band1Horz">
      <w:tblPr/>
      <w:tcPr>
        <w:shd w:val="clear" w:color="auto" w:fill="F9DDDB" w:themeFill="accent5" w:themeFillTint="33"/>
      </w:tcPr>
    </w:tblStylePr>
  </w:style>
  <w:style w:type="table" w:styleId="Tabladelista1clara-nfasis6">
    <w:name w:val="List Table 1 Light Accent 6"/>
    <w:basedOn w:val="Tablanormal"/>
    <w:uiPriority w:val="46"/>
    <w:rsid w:val="002C256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7D3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7D3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F0D8" w:themeFill="accent6" w:themeFillTint="33"/>
      </w:tcPr>
    </w:tblStylePr>
    <w:tblStylePr w:type="band1Horz">
      <w:tblPr/>
      <w:tcPr>
        <w:shd w:val="clear" w:color="auto" w:fill="E1F0D8" w:themeFill="accent6" w:themeFillTint="33"/>
      </w:tcPr>
    </w:tblStylePr>
  </w:style>
  <w:style w:type="table" w:styleId="Tabladelista2">
    <w:name w:val="List Table 2"/>
    <w:basedOn w:val="Tablanormal"/>
    <w:uiPriority w:val="47"/>
    <w:rsid w:val="002C2563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2-nfasis1">
    <w:name w:val="List Table 2 Accent 1"/>
    <w:basedOn w:val="Tablanormal"/>
    <w:uiPriority w:val="47"/>
    <w:rsid w:val="002C2563"/>
    <w:pPr>
      <w:spacing w:after="0" w:line="240" w:lineRule="auto"/>
    </w:pPr>
    <w:tblPr>
      <w:tblStyleRowBandSize w:val="1"/>
      <w:tblStyleColBandSize w:val="1"/>
      <w:tblBorders>
        <w:top w:val="single" w:sz="4" w:space="0" w:color="58E9CD" w:themeColor="accent1" w:themeTint="99"/>
        <w:bottom w:val="single" w:sz="4" w:space="0" w:color="58E9CD" w:themeColor="accent1" w:themeTint="99"/>
        <w:insideH w:val="single" w:sz="4" w:space="0" w:color="58E9CD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F7EE" w:themeFill="accent1" w:themeFillTint="33"/>
      </w:tcPr>
    </w:tblStylePr>
    <w:tblStylePr w:type="band1Horz">
      <w:tblPr/>
      <w:tcPr>
        <w:shd w:val="clear" w:color="auto" w:fill="C7F7EE" w:themeFill="accent1" w:themeFillTint="33"/>
      </w:tcPr>
    </w:tblStylePr>
  </w:style>
  <w:style w:type="table" w:styleId="Tabladelista2-nfasis2">
    <w:name w:val="List Table 2 Accent 2"/>
    <w:basedOn w:val="Tablanormal"/>
    <w:uiPriority w:val="47"/>
    <w:rsid w:val="002C2563"/>
    <w:pPr>
      <w:spacing w:after="0" w:line="240" w:lineRule="auto"/>
    </w:pPr>
    <w:tblPr>
      <w:tblStyleRowBandSize w:val="1"/>
      <w:tblStyleColBandSize w:val="1"/>
      <w:tblBorders>
        <w:top w:val="single" w:sz="4" w:space="0" w:color="FAC78B" w:themeColor="accent2" w:themeTint="99"/>
        <w:bottom w:val="single" w:sz="4" w:space="0" w:color="FAC78B" w:themeColor="accent2" w:themeTint="99"/>
        <w:insideH w:val="single" w:sz="4" w:space="0" w:color="FAC78B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CD8" w:themeFill="accent2" w:themeFillTint="33"/>
      </w:tcPr>
    </w:tblStylePr>
    <w:tblStylePr w:type="band1Horz">
      <w:tblPr/>
      <w:tcPr>
        <w:shd w:val="clear" w:color="auto" w:fill="FDECD8" w:themeFill="accent2" w:themeFillTint="33"/>
      </w:tcPr>
    </w:tblStylePr>
  </w:style>
  <w:style w:type="table" w:styleId="Tabladelista2-nfasis3">
    <w:name w:val="List Table 2 Accent 3"/>
    <w:basedOn w:val="Tablanormal"/>
    <w:uiPriority w:val="47"/>
    <w:rsid w:val="002C2563"/>
    <w:pPr>
      <w:spacing w:after="0" w:line="240" w:lineRule="auto"/>
    </w:pPr>
    <w:tblPr>
      <w:tblStyleRowBandSize w:val="1"/>
      <w:tblStyleColBandSize w:val="1"/>
      <w:tblBorders>
        <w:top w:val="single" w:sz="4" w:space="0" w:color="A7B1B5" w:themeColor="accent3" w:themeTint="99"/>
        <w:bottom w:val="single" w:sz="4" w:space="0" w:color="A7B1B5" w:themeColor="accent3" w:themeTint="99"/>
        <w:insideH w:val="single" w:sz="4" w:space="0" w:color="A7B1B5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5E6" w:themeFill="accent3" w:themeFillTint="33"/>
      </w:tcPr>
    </w:tblStylePr>
    <w:tblStylePr w:type="band1Horz">
      <w:tblPr/>
      <w:tcPr>
        <w:shd w:val="clear" w:color="auto" w:fill="E1E5E6" w:themeFill="accent3" w:themeFillTint="33"/>
      </w:tcPr>
    </w:tblStylePr>
  </w:style>
  <w:style w:type="table" w:styleId="Tabladelista2-nfasis4">
    <w:name w:val="List Table 2 Accent 4"/>
    <w:basedOn w:val="Tablanormal"/>
    <w:uiPriority w:val="47"/>
    <w:rsid w:val="002C2563"/>
    <w:pPr>
      <w:spacing w:after="0" w:line="240" w:lineRule="auto"/>
    </w:pPr>
    <w:tblPr>
      <w:tblStyleRowBandSize w:val="1"/>
      <w:tblStyleColBandSize w:val="1"/>
      <w:tblBorders>
        <w:top w:val="single" w:sz="4" w:space="0" w:color="5EC3EB" w:themeColor="accent4" w:themeTint="99"/>
        <w:bottom w:val="single" w:sz="4" w:space="0" w:color="5EC3EB" w:themeColor="accent4" w:themeTint="99"/>
        <w:insideH w:val="single" w:sz="4" w:space="0" w:color="5EC3EB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EBF8" w:themeFill="accent4" w:themeFillTint="33"/>
      </w:tcPr>
    </w:tblStylePr>
    <w:tblStylePr w:type="band1Horz">
      <w:tblPr/>
      <w:tcPr>
        <w:shd w:val="clear" w:color="auto" w:fill="C9EBF8" w:themeFill="accent4" w:themeFillTint="33"/>
      </w:tcPr>
    </w:tblStylePr>
  </w:style>
  <w:style w:type="table" w:styleId="Tabladelista2-nfasis5">
    <w:name w:val="List Table 2 Accent 5"/>
    <w:basedOn w:val="Tablanormal"/>
    <w:uiPriority w:val="47"/>
    <w:rsid w:val="002C2563"/>
    <w:pPr>
      <w:spacing w:after="0" w:line="240" w:lineRule="auto"/>
    </w:pPr>
    <w:tblPr>
      <w:tblStyleRowBandSize w:val="1"/>
      <w:tblStyleColBandSize w:val="1"/>
      <w:tblBorders>
        <w:top w:val="single" w:sz="4" w:space="0" w:color="EE9A94" w:themeColor="accent5" w:themeTint="99"/>
        <w:bottom w:val="single" w:sz="4" w:space="0" w:color="EE9A94" w:themeColor="accent5" w:themeTint="99"/>
        <w:insideH w:val="single" w:sz="4" w:space="0" w:color="EE9A94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DDB" w:themeFill="accent5" w:themeFillTint="33"/>
      </w:tcPr>
    </w:tblStylePr>
    <w:tblStylePr w:type="band1Horz">
      <w:tblPr/>
      <w:tcPr>
        <w:shd w:val="clear" w:color="auto" w:fill="F9DDDB" w:themeFill="accent5" w:themeFillTint="33"/>
      </w:tcPr>
    </w:tblStylePr>
  </w:style>
  <w:style w:type="table" w:styleId="Tabladelista2-nfasis6">
    <w:name w:val="List Table 2 Accent 6"/>
    <w:basedOn w:val="Tablanormal"/>
    <w:uiPriority w:val="47"/>
    <w:rsid w:val="002C2563"/>
    <w:pPr>
      <w:spacing w:after="0" w:line="240" w:lineRule="auto"/>
    </w:pPr>
    <w:tblPr>
      <w:tblStyleRowBandSize w:val="1"/>
      <w:tblStyleColBandSize w:val="1"/>
      <w:tblBorders>
        <w:top w:val="single" w:sz="4" w:space="0" w:color="A7D38C" w:themeColor="accent6" w:themeTint="99"/>
        <w:bottom w:val="single" w:sz="4" w:space="0" w:color="A7D38C" w:themeColor="accent6" w:themeTint="99"/>
        <w:insideH w:val="single" w:sz="4" w:space="0" w:color="A7D38C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F0D8" w:themeFill="accent6" w:themeFillTint="33"/>
      </w:tcPr>
    </w:tblStylePr>
    <w:tblStylePr w:type="band1Horz">
      <w:tblPr/>
      <w:tcPr>
        <w:shd w:val="clear" w:color="auto" w:fill="E1F0D8" w:themeFill="accent6" w:themeFillTint="33"/>
      </w:tcPr>
    </w:tblStylePr>
  </w:style>
  <w:style w:type="table" w:styleId="Tabladelista3">
    <w:name w:val="List Table 3"/>
    <w:basedOn w:val="Tablanormal"/>
    <w:uiPriority w:val="48"/>
    <w:rsid w:val="002C2563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ladelista3-nfasis1">
    <w:name w:val="List Table 3 Accent 1"/>
    <w:basedOn w:val="Tablanormal"/>
    <w:uiPriority w:val="48"/>
    <w:rsid w:val="002C2563"/>
    <w:pPr>
      <w:spacing w:after="0" w:line="240" w:lineRule="auto"/>
    </w:pPr>
    <w:tblPr>
      <w:tblStyleRowBandSize w:val="1"/>
      <w:tblStyleColBandSize w:val="1"/>
      <w:tblBorders>
        <w:top w:val="single" w:sz="4" w:space="0" w:color="17AE92" w:themeColor="accent1"/>
        <w:left w:val="single" w:sz="4" w:space="0" w:color="17AE92" w:themeColor="accent1"/>
        <w:bottom w:val="single" w:sz="4" w:space="0" w:color="17AE92" w:themeColor="accent1"/>
        <w:right w:val="single" w:sz="4" w:space="0" w:color="17AE92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7AE92" w:themeFill="accent1"/>
      </w:tcPr>
    </w:tblStylePr>
    <w:tblStylePr w:type="lastRow">
      <w:rPr>
        <w:b/>
        <w:bCs/>
      </w:rPr>
      <w:tblPr/>
      <w:tcPr>
        <w:tcBorders>
          <w:top w:val="double" w:sz="4" w:space="0" w:color="17AE92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7AE92" w:themeColor="accent1"/>
          <w:right w:val="single" w:sz="4" w:space="0" w:color="17AE92" w:themeColor="accent1"/>
        </w:tcBorders>
      </w:tcPr>
    </w:tblStylePr>
    <w:tblStylePr w:type="band1Horz">
      <w:tblPr/>
      <w:tcPr>
        <w:tcBorders>
          <w:top w:val="single" w:sz="4" w:space="0" w:color="17AE92" w:themeColor="accent1"/>
          <w:bottom w:val="single" w:sz="4" w:space="0" w:color="17AE92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7AE92" w:themeColor="accent1"/>
          <w:left w:val="nil"/>
        </w:tcBorders>
      </w:tcPr>
    </w:tblStylePr>
    <w:tblStylePr w:type="swCell">
      <w:tblPr/>
      <w:tcPr>
        <w:tcBorders>
          <w:top w:val="double" w:sz="4" w:space="0" w:color="17AE92" w:themeColor="accent1"/>
          <w:right w:val="nil"/>
        </w:tcBorders>
      </w:tcPr>
    </w:tblStylePr>
  </w:style>
  <w:style w:type="table" w:styleId="Tabladelista3-nfasis2">
    <w:name w:val="List Table 3 Accent 2"/>
    <w:basedOn w:val="Tablanormal"/>
    <w:uiPriority w:val="48"/>
    <w:rsid w:val="002C2563"/>
    <w:pPr>
      <w:spacing w:after="0" w:line="240" w:lineRule="auto"/>
    </w:pPr>
    <w:tblPr>
      <w:tblStyleRowBandSize w:val="1"/>
      <w:tblStyleColBandSize w:val="1"/>
      <w:tblBorders>
        <w:top w:val="single" w:sz="4" w:space="0" w:color="F7A23F" w:themeColor="accent2"/>
        <w:left w:val="single" w:sz="4" w:space="0" w:color="F7A23F" w:themeColor="accent2"/>
        <w:bottom w:val="single" w:sz="4" w:space="0" w:color="F7A23F" w:themeColor="accent2"/>
        <w:right w:val="single" w:sz="4" w:space="0" w:color="F7A23F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A23F" w:themeFill="accent2"/>
      </w:tcPr>
    </w:tblStylePr>
    <w:tblStylePr w:type="lastRow">
      <w:rPr>
        <w:b/>
        <w:bCs/>
      </w:rPr>
      <w:tblPr/>
      <w:tcPr>
        <w:tcBorders>
          <w:top w:val="double" w:sz="4" w:space="0" w:color="F7A23F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A23F" w:themeColor="accent2"/>
          <w:right w:val="single" w:sz="4" w:space="0" w:color="F7A23F" w:themeColor="accent2"/>
        </w:tcBorders>
      </w:tcPr>
    </w:tblStylePr>
    <w:tblStylePr w:type="band1Horz">
      <w:tblPr/>
      <w:tcPr>
        <w:tcBorders>
          <w:top w:val="single" w:sz="4" w:space="0" w:color="F7A23F" w:themeColor="accent2"/>
          <w:bottom w:val="single" w:sz="4" w:space="0" w:color="F7A23F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A23F" w:themeColor="accent2"/>
          <w:left w:val="nil"/>
        </w:tcBorders>
      </w:tcPr>
    </w:tblStylePr>
    <w:tblStylePr w:type="swCell">
      <w:tblPr/>
      <w:tcPr>
        <w:tcBorders>
          <w:top w:val="double" w:sz="4" w:space="0" w:color="F7A23F" w:themeColor="accent2"/>
          <w:right w:val="nil"/>
        </w:tcBorders>
      </w:tcPr>
    </w:tblStylePr>
  </w:style>
  <w:style w:type="table" w:styleId="Tabladelista3-nfasis3">
    <w:name w:val="List Table 3 Accent 3"/>
    <w:basedOn w:val="Tablanormal"/>
    <w:uiPriority w:val="48"/>
    <w:rsid w:val="002C2563"/>
    <w:pPr>
      <w:spacing w:after="0" w:line="240" w:lineRule="auto"/>
    </w:pPr>
    <w:tblPr>
      <w:tblStyleRowBandSize w:val="1"/>
      <w:tblStyleColBandSize w:val="1"/>
      <w:tblBorders>
        <w:top w:val="single" w:sz="4" w:space="0" w:color="6F7E84" w:themeColor="accent3"/>
        <w:left w:val="single" w:sz="4" w:space="0" w:color="6F7E84" w:themeColor="accent3"/>
        <w:bottom w:val="single" w:sz="4" w:space="0" w:color="6F7E84" w:themeColor="accent3"/>
        <w:right w:val="single" w:sz="4" w:space="0" w:color="6F7E8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6F7E84" w:themeFill="accent3"/>
      </w:tcPr>
    </w:tblStylePr>
    <w:tblStylePr w:type="lastRow">
      <w:rPr>
        <w:b/>
        <w:bCs/>
      </w:rPr>
      <w:tblPr/>
      <w:tcPr>
        <w:tcBorders>
          <w:top w:val="double" w:sz="4" w:space="0" w:color="6F7E8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6F7E84" w:themeColor="accent3"/>
          <w:right w:val="single" w:sz="4" w:space="0" w:color="6F7E84" w:themeColor="accent3"/>
        </w:tcBorders>
      </w:tcPr>
    </w:tblStylePr>
    <w:tblStylePr w:type="band1Horz">
      <w:tblPr/>
      <w:tcPr>
        <w:tcBorders>
          <w:top w:val="single" w:sz="4" w:space="0" w:color="6F7E84" w:themeColor="accent3"/>
          <w:bottom w:val="single" w:sz="4" w:space="0" w:color="6F7E8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6F7E84" w:themeColor="accent3"/>
          <w:left w:val="nil"/>
        </w:tcBorders>
      </w:tcPr>
    </w:tblStylePr>
    <w:tblStylePr w:type="swCell">
      <w:tblPr/>
      <w:tcPr>
        <w:tcBorders>
          <w:top w:val="double" w:sz="4" w:space="0" w:color="6F7E84" w:themeColor="accent3"/>
          <w:right w:val="nil"/>
        </w:tcBorders>
      </w:tcPr>
    </w:tblStylePr>
  </w:style>
  <w:style w:type="table" w:styleId="Tabladelista3-nfasis4">
    <w:name w:val="List Table 3 Accent 4"/>
    <w:basedOn w:val="Tablanormal"/>
    <w:uiPriority w:val="48"/>
    <w:rsid w:val="002C2563"/>
    <w:pPr>
      <w:spacing w:after="0" w:line="240" w:lineRule="auto"/>
    </w:pPr>
    <w:tblPr>
      <w:tblStyleRowBandSize w:val="1"/>
      <w:tblStyleColBandSize w:val="1"/>
      <w:tblBorders>
        <w:top w:val="single" w:sz="4" w:space="0" w:color="178DBB" w:themeColor="accent4"/>
        <w:left w:val="single" w:sz="4" w:space="0" w:color="178DBB" w:themeColor="accent4"/>
        <w:bottom w:val="single" w:sz="4" w:space="0" w:color="178DBB" w:themeColor="accent4"/>
        <w:right w:val="single" w:sz="4" w:space="0" w:color="178DBB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78DBB" w:themeFill="accent4"/>
      </w:tcPr>
    </w:tblStylePr>
    <w:tblStylePr w:type="lastRow">
      <w:rPr>
        <w:b/>
        <w:bCs/>
      </w:rPr>
      <w:tblPr/>
      <w:tcPr>
        <w:tcBorders>
          <w:top w:val="double" w:sz="4" w:space="0" w:color="178DBB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78DBB" w:themeColor="accent4"/>
          <w:right w:val="single" w:sz="4" w:space="0" w:color="178DBB" w:themeColor="accent4"/>
        </w:tcBorders>
      </w:tcPr>
    </w:tblStylePr>
    <w:tblStylePr w:type="band1Horz">
      <w:tblPr/>
      <w:tcPr>
        <w:tcBorders>
          <w:top w:val="single" w:sz="4" w:space="0" w:color="178DBB" w:themeColor="accent4"/>
          <w:bottom w:val="single" w:sz="4" w:space="0" w:color="178DBB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78DBB" w:themeColor="accent4"/>
          <w:left w:val="nil"/>
        </w:tcBorders>
      </w:tcPr>
    </w:tblStylePr>
    <w:tblStylePr w:type="swCell">
      <w:tblPr/>
      <w:tcPr>
        <w:tcBorders>
          <w:top w:val="double" w:sz="4" w:space="0" w:color="178DBB" w:themeColor="accent4"/>
          <w:right w:val="nil"/>
        </w:tcBorders>
      </w:tcPr>
    </w:tblStylePr>
  </w:style>
  <w:style w:type="table" w:styleId="Tabladelista3-nfasis5">
    <w:name w:val="List Table 3 Accent 5"/>
    <w:basedOn w:val="Tablanormal"/>
    <w:uiPriority w:val="48"/>
    <w:rsid w:val="002C2563"/>
    <w:pPr>
      <w:spacing w:after="0" w:line="240" w:lineRule="auto"/>
    </w:pPr>
    <w:tblPr>
      <w:tblStyleRowBandSize w:val="1"/>
      <w:tblStyleColBandSize w:val="1"/>
      <w:tblBorders>
        <w:top w:val="single" w:sz="4" w:space="0" w:color="E3584E" w:themeColor="accent5"/>
        <w:left w:val="single" w:sz="4" w:space="0" w:color="E3584E" w:themeColor="accent5"/>
        <w:bottom w:val="single" w:sz="4" w:space="0" w:color="E3584E" w:themeColor="accent5"/>
        <w:right w:val="single" w:sz="4" w:space="0" w:color="E3584E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3584E" w:themeFill="accent5"/>
      </w:tcPr>
    </w:tblStylePr>
    <w:tblStylePr w:type="lastRow">
      <w:rPr>
        <w:b/>
        <w:bCs/>
      </w:rPr>
      <w:tblPr/>
      <w:tcPr>
        <w:tcBorders>
          <w:top w:val="double" w:sz="4" w:space="0" w:color="E3584E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3584E" w:themeColor="accent5"/>
          <w:right w:val="single" w:sz="4" w:space="0" w:color="E3584E" w:themeColor="accent5"/>
        </w:tcBorders>
      </w:tcPr>
    </w:tblStylePr>
    <w:tblStylePr w:type="band1Horz">
      <w:tblPr/>
      <w:tcPr>
        <w:tcBorders>
          <w:top w:val="single" w:sz="4" w:space="0" w:color="E3584E" w:themeColor="accent5"/>
          <w:bottom w:val="single" w:sz="4" w:space="0" w:color="E3584E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3584E" w:themeColor="accent5"/>
          <w:left w:val="nil"/>
        </w:tcBorders>
      </w:tcPr>
    </w:tblStylePr>
    <w:tblStylePr w:type="swCell">
      <w:tblPr/>
      <w:tcPr>
        <w:tcBorders>
          <w:top w:val="double" w:sz="4" w:space="0" w:color="E3584E" w:themeColor="accent5"/>
          <w:right w:val="nil"/>
        </w:tcBorders>
      </w:tcPr>
    </w:tblStylePr>
  </w:style>
  <w:style w:type="table" w:styleId="Tabladelista3-nfasis6">
    <w:name w:val="List Table 3 Accent 6"/>
    <w:basedOn w:val="Tablanormal"/>
    <w:uiPriority w:val="48"/>
    <w:rsid w:val="002C2563"/>
    <w:pPr>
      <w:spacing w:after="0" w:line="240" w:lineRule="auto"/>
    </w:pPr>
    <w:tblPr>
      <w:tblStyleRowBandSize w:val="1"/>
      <w:tblStyleColBandSize w:val="1"/>
      <w:tblBorders>
        <w:top w:val="single" w:sz="4" w:space="0" w:color="6FB344" w:themeColor="accent6"/>
        <w:left w:val="single" w:sz="4" w:space="0" w:color="6FB344" w:themeColor="accent6"/>
        <w:bottom w:val="single" w:sz="4" w:space="0" w:color="6FB344" w:themeColor="accent6"/>
        <w:right w:val="single" w:sz="4" w:space="0" w:color="6FB344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6FB344" w:themeFill="accent6"/>
      </w:tcPr>
    </w:tblStylePr>
    <w:tblStylePr w:type="lastRow">
      <w:rPr>
        <w:b/>
        <w:bCs/>
      </w:rPr>
      <w:tblPr/>
      <w:tcPr>
        <w:tcBorders>
          <w:top w:val="double" w:sz="4" w:space="0" w:color="6FB344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6FB344" w:themeColor="accent6"/>
          <w:right w:val="single" w:sz="4" w:space="0" w:color="6FB344" w:themeColor="accent6"/>
        </w:tcBorders>
      </w:tcPr>
    </w:tblStylePr>
    <w:tblStylePr w:type="band1Horz">
      <w:tblPr/>
      <w:tcPr>
        <w:tcBorders>
          <w:top w:val="single" w:sz="4" w:space="0" w:color="6FB344" w:themeColor="accent6"/>
          <w:bottom w:val="single" w:sz="4" w:space="0" w:color="6FB344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6FB344" w:themeColor="accent6"/>
          <w:left w:val="nil"/>
        </w:tcBorders>
      </w:tcPr>
    </w:tblStylePr>
    <w:tblStylePr w:type="swCell">
      <w:tblPr/>
      <w:tcPr>
        <w:tcBorders>
          <w:top w:val="double" w:sz="4" w:space="0" w:color="6FB344" w:themeColor="accent6"/>
          <w:right w:val="nil"/>
        </w:tcBorders>
      </w:tcPr>
    </w:tblStylePr>
  </w:style>
  <w:style w:type="table" w:styleId="Tabladelista4">
    <w:name w:val="List Table 4"/>
    <w:basedOn w:val="Tablanormal"/>
    <w:uiPriority w:val="49"/>
    <w:rsid w:val="002C2563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4-nfasis1">
    <w:name w:val="List Table 4 Accent 1"/>
    <w:basedOn w:val="Tablanormal"/>
    <w:uiPriority w:val="49"/>
    <w:rsid w:val="002C2563"/>
    <w:pPr>
      <w:spacing w:after="0" w:line="240" w:lineRule="auto"/>
    </w:pPr>
    <w:tblPr>
      <w:tblStyleRowBandSize w:val="1"/>
      <w:tblStyleColBandSize w:val="1"/>
      <w:tblBorders>
        <w:top w:val="single" w:sz="4" w:space="0" w:color="58E9CD" w:themeColor="accent1" w:themeTint="99"/>
        <w:left w:val="single" w:sz="4" w:space="0" w:color="58E9CD" w:themeColor="accent1" w:themeTint="99"/>
        <w:bottom w:val="single" w:sz="4" w:space="0" w:color="58E9CD" w:themeColor="accent1" w:themeTint="99"/>
        <w:right w:val="single" w:sz="4" w:space="0" w:color="58E9CD" w:themeColor="accent1" w:themeTint="99"/>
        <w:insideH w:val="single" w:sz="4" w:space="0" w:color="58E9CD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7AE92" w:themeColor="accent1"/>
          <w:left w:val="single" w:sz="4" w:space="0" w:color="17AE92" w:themeColor="accent1"/>
          <w:bottom w:val="single" w:sz="4" w:space="0" w:color="17AE92" w:themeColor="accent1"/>
          <w:right w:val="single" w:sz="4" w:space="0" w:color="17AE92" w:themeColor="accent1"/>
          <w:insideH w:val="nil"/>
        </w:tcBorders>
        <w:shd w:val="clear" w:color="auto" w:fill="17AE92" w:themeFill="accent1"/>
      </w:tcPr>
    </w:tblStylePr>
    <w:tblStylePr w:type="lastRow">
      <w:rPr>
        <w:b/>
        <w:bCs/>
      </w:rPr>
      <w:tblPr/>
      <w:tcPr>
        <w:tcBorders>
          <w:top w:val="double" w:sz="4" w:space="0" w:color="58E9C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F7EE" w:themeFill="accent1" w:themeFillTint="33"/>
      </w:tcPr>
    </w:tblStylePr>
    <w:tblStylePr w:type="band1Horz">
      <w:tblPr/>
      <w:tcPr>
        <w:shd w:val="clear" w:color="auto" w:fill="C7F7EE" w:themeFill="accent1" w:themeFillTint="33"/>
      </w:tcPr>
    </w:tblStylePr>
  </w:style>
  <w:style w:type="table" w:styleId="Tabladelista4-nfasis2">
    <w:name w:val="List Table 4 Accent 2"/>
    <w:basedOn w:val="Tablanormal"/>
    <w:uiPriority w:val="49"/>
    <w:rsid w:val="002C2563"/>
    <w:pPr>
      <w:spacing w:after="0" w:line="240" w:lineRule="auto"/>
    </w:pPr>
    <w:tblPr>
      <w:tblStyleRowBandSize w:val="1"/>
      <w:tblStyleColBandSize w:val="1"/>
      <w:tblBorders>
        <w:top w:val="single" w:sz="4" w:space="0" w:color="FAC78B" w:themeColor="accent2" w:themeTint="99"/>
        <w:left w:val="single" w:sz="4" w:space="0" w:color="FAC78B" w:themeColor="accent2" w:themeTint="99"/>
        <w:bottom w:val="single" w:sz="4" w:space="0" w:color="FAC78B" w:themeColor="accent2" w:themeTint="99"/>
        <w:right w:val="single" w:sz="4" w:space="0" w:color="FAC78B" w:themeColor="accent2" w:themeTint="99"/>
        <w:insideH w:val="single" w:sz="4" w:space="0" w:color="FAC78B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A23F" w:themeColor="accent2"/>
          <w:left w:val="single" w:sz="4" w:space="0" w:color="F7A23F" w:themeColor="accent2"/>
          <w:bottom w:val="single" w:sz="4" w:space="0" w:color="F7A23F" w:themeColor="accent2"/>
          <w:right w:val="single" w:sz="4" w:space="0" w:color="F7A23F" w:themeColor="accent2"/>
          <w:insideH w:val="nil"/>
        </w:tcBorders>
        <w:shd w:val="clear" w:color="auto" w:fill="F7A23F" w:themeFill="accent2"/>
      </w:tcPr>
    </w:tblStylePr>
    <w:tblStylePr w:type="lastRow">
      <w:rPr>
        <w:b/>
        <w:bCs/>
      </w:rPr>
      <w:tblPr/>
      <w:tcPr>
        <w:tcBorders>
          <w:top w:val="double" w:sz="4" w:space="0" w:color="FAC78B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CD8" w:themeFill="accent2" w:themeFillTint="33"/>
      </w:tcPr>
    </w:tblStylePr>
    <w:tblStylePr w:type="band1Horz">
      <w:tblPr/>
      <w:tcPr>
        <w:shd w:val="clear" w:color="auto" w:fill="FDECD8" w:themeFill="accent2" w:themeFillTint="33"/>
      </w:tcPr>
    </w:tblStylePr>
  </w:style>
  <w:style w:type="table" w:styleId="Tabladelista4-nfasis3">
    <w:name w:val="List Table 4 Accent 3"/>
    <w:basedOn w:val="Tablanormal"/>
    <w:uiPriority w:val="49"/>
    <w:rsid w:val="002C2563"/>
    <w:pPr>
      <w:spacing w:after="0" w:line="240" w:lineRule="auto"/>
    </w:pPr>
    <w:tblPr>
      <w:tblStyleRowBandSize w:val="1"/>
      <w:tblStyleColBandSize w:val="1"/>
      <w:tblBorders>
        <w:top w:val="single" w:sz="4" w:space="0" w:color="A7B1B5" w:themeColor="accent3" w:themeTint="99"/>
        <w:left w:val="single" w:sz="4" w:space="0" w:color="A7B1B5" w:themeColor="accent3" w:themeTint="99"/>
        <w:bottom w:val="single" w:sz="4" w:space="0" w:color="A7B1B5" w:themeColor="accent3" w:themeTint="99"/>
        <w:right w:val="single" w:sz="4" w:space="0" w:color="A7B1B5" w:themeColor="accent3" w:themeTint="99"/>
        <w:insideH w:val="single" w:sz="4" w:space="0" w:color="A7B1B5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F7E84" w:themeColor="accent3"/>
          <w:left w:val="single" w:sz="4" w:space="0" w:color="6F7E84" w:themeColor="accent3"/>
          <w:bottom w:val="single" w:sz="4" w:space="0" w:color="6F7E84" w:themeColor="accent3"/>
          <w:right w:val="single" w:sz="4" w:space="0" w:color="6F7E84" w:themeColor="accent3"/>
          <w:insideH w:val="nil"/>
        </w:tcBorders>
        <w:shd w:val="clear" w:color="auto" w:fill="6F7E84" w:themeFill="accent3"/>
      </w:tcPr>
    </w:tblStylePr>
    <w:tblStylePr w:type="lastRow">
      <w:rPr>
        <w:b/>
        <w:bCs/>
      </w:rPr>
      <w:tblPr/>
      <w:tcPr>
        <w:tcBorders>
          <w:top w:val="double" w:sz="4" w:space="0" w:color="A7B1B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5E6" w:themeFill="accent3" w:themeFillTint="33"/>
      </w:tcPr>
    </w:tblStylePr>
    <w:tblStylePr w:type="band1Horz">
      <w:tblPr/>
      <w:tcPr>
        <w:shd w:val="clear" w:color="auto" w:fill="E1E5E6" w:themeFill="accent3" w:themeFillTint="33"/>
      </w:tcPr>
    </w:tblStylePr>
  </w:style>
  <w:style w:type="table" w:styleId="Tabladelista4-nfasis4">
    <w:name w:val="List Table 4 Accent 4"/>
    <w:basedOn w:val="Tablanormal"/>
    <w:uiPriority w:val="49"/>
    <w:rsid w:val="002C2563"/>
    <w:pPr>
      <w:spacing w:after="0" w:line="240" w:lineRule="auto"/>
    </w:pPr>
    <w:tblPr>
      <w:tblStyleRowBandSize w:val="1"/>
      <w:tblStyleColBandSize w:val="1"/>
      <w:tblBorders>
        <w:top w:val="single" w:sz="4" w:space="0" w:color="5EC3EB" w:themeColor="accent4" w:themeTint="99"/>
        <w:left w:val="single" w:sz="4" w:space="0" w:color="5EC3EB" w:themeColor="accent4" w:themeTint="99"/>
        <w:bottom w:val="single" w:sz="4" w:space="0" w:color="5EC3EB" w:themeColor="accent4" w:themeTint="99"/>
        <w:right w:val="single" w:sz="4" w:space="0" w:color="5EC3EB" w:themeColor="accent4" w:themeTint="99"/>
        <w:insideH w:val="single" w:sz="4" w:space="0" w:color="5EC3EB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78DBB" w:themeColor="accent4"/>
          <w:left w:val="single" w:sz="4" w:space="0" w:color="178DBB" w:themeColor="accent4"/>
          <w:bottom w:val="single" w:sz="4" w:space="0" w:color="178DBB" w:themeColor="accent4"/>
          <w:right w:val="single" w:sz="4" w:space="0" w:color="178DBB" w:themeColor="accent4"/>
          <w:insideH w:val="nil"/>
        </w:tcBorders>
        <w:shd w:val="clear" w:color="auto" w:fill="178DBB" w:themeFill="accent4"/>
      </w:tcPr>
    </w:tblStylePr>
    <w:tblStylePr w:type="lastRow">
      <w:rPr>
        <w:b/>
        <w:bCs/>
      </w:rPr>
      <w:tblPr/>
      <w:tcPr>
        <w:tcBorders>
          <w:top w:val="double" w:sz="4" w:space="0" w:color="5EC3EB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EBF8" w:themeFill="accent4" w:themeFillTint="33"/>
      </w:tcPr>
    </w:tblStylePr>
    <w:tblStylePr w:type="band1Horz">
      <w:tblPr/>
      <w:tcPr>
        <w:shd w:val="clear" w:color="auto" w:fill="C9EBF8" w:themeFill="accent4" w:themeFillTint="33"/>
      </w:tcPr>
    </w:tblStylePr>
  </w:style>
  <w:style w:type="table" w:styleId="Tabladelista4-nfasis5">
    <w:name w:val="List Table 4 Accent 5"/>
    <w:basedOn w:val="Tablanormal"/>
    <w:uiPriority w:val="49"/>
    <w:rsid w:val="002C2563"/>
    <w:pPr>
      <w:spacing w:after="0" w:line="240" w:lineRule="auto"/>
    </w:pPr>
    <w:tblPr>
      <w:tblStyleRowBandSize w:val="1"/>
      <w:tblStyleColBandSize w:val="1"/>
      <w:tblBorders>
        <w:top w:val="single" w:sz="4" w:space="0" w:color="EE9A94" w:themeColor="accent5" w:themeTint="99"/>
        <w:left w:val="single" w:sz="4" w:space="0" w:color="EE9A94" w:themeColor="accent5" w:themeTint="99"/>
        <w:bottom w:val="single" w:sz="4" w:space="0" w:color="EE9A94" w:themeColor="accent5" w:themeTint="99"/>
        <w:right w:val="single" w:sz="4" w:space="0" w:color="EE9A94" w:themeColor="accent5" w:themeTint="99"/>
        <w:insideH w:val="single" w:sz="4" w:space="0" w:color="EE9A9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3584E" w:themeColor="accent5"/>
          <w:left w:val="single" w:sz="4" w:space="0" w:color="E3584E" w:themeColor="accent5"/>
          <w:bottom w:val="single" w:sz="4" w:space="0" w:color="E3584E" w:themeColor="accent5"/>
          <w:right w:val="single" w:sz="4" w:space="0" w:color="E3584E" w:themeColor="accent5"/>
          <w:insideH w:val="nil"/>
        </w:tcBorders>
        <w:shd w:val="clear" w:color="auto" w:fill="E3584E" w:themeFill="accent5"/>
      </w:tcPr>
    </w:tblStylePr>
    <w:tblStylePr w:type="lastRow">
      <w:rPr>
        <w:b/>
        <w:bCs/>
      </w:rPr>
      <w:tblPr/>
      <w:tcPr>
        <w:tcBorders>
          <w:top w:val="double" w:sz="4" w:space="0" w:color="EE9A9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DDB" w:themeFill="accent5" w:themeFillTint="33"/>
      </w:tcPr>
    </w:tblStylePr>
    <w:tblStylePr w:type="band1Horz">
      <w:tblPr/>
      <w:tcPr>
        <w:shd w:val="clear" w:color="auto" w:fill="F9DDDB" w:themeFill="accent5" w:themeFillTint="33"/>
      </w:tcPr>
    </w:tblStylePr>
  </w:style>
  <w:style w:type="table" w:styleId="Tabladelista4-nfasis6">
    <w:name w:val="List Table 4 Accent 6"/>
    <w:basedOn w:val="Tablanormal"/>
    <w:uiPriority w:val="49"/>
    <w:rsid w:val="002C2563"/>
    <w:pPr>
      <w:spacing w:after="0" w:line="240" w:lineRule="auto"/>
    </w:pPr>
    <w:tblPr>
      <w:tblStyleRowBandSize w:val="1"/>
      <w:tblStyleColBandSize w:val="1"/>
      <w:tblBorders>
        <w:top w:val="single" w:sz="4" w:space="0" w:color="A7D38C" w:themeColor="accent6" w:themeTint="99"/>
        <w:left w:val="single" w:sz="4" w:space="0" w:color="A7D38C" w:themeColor="accent6" w:themeTint="99"/>
        <w:bottom w:val="single" w:sz="4" w:space="0" w:color="A7D38C" w:themeColor="accent6" w:themeTint="99"/>
        <w:right w:val="single" w:sz="4" w:space="0" w:color="A7D38C" w:themeColor="accent6" w:themeTint="99"/>
        <w:insideH w:val="single" w:sz="4" w:space="0" w:color="A7D38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FB344" w:themeColor="accent6"/>
          <w:left w:val="single" w:sz="4" w:space="0" w:color="6FB344" w:themeColor="accent6"/>
          <w:bottom w:val="single" w:sz="4" w:space="0" w:color="6FB344" w:themeColor="accent6"/>
          <w:right w:val="single" w:sz="4" w:space="0" w:color="6FB344" w:themeColor="accent6"/>
          <w:insideH w:val="nil"/>
        </w:tcBorders>
        <w:shd w:val="clear" w:color="auto" w:fill="6FB344" w:themeFill="accent6"/>
      </w:tcPr>
    </w:tblStylePr>
    <w:tblStylePr w:type="lastRow">
      <w:rPr>
        <w:b/>
        <w:bCs/>
      </w:rPr>
      <w:tblPr/>
      <w:tcPr>
        <w:tcBorders>
          <w:top w:val="double" w:sz="4" w:space="0" w:color="A7D3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F0D8" w:themeFill="accent6" w:themeFillTint="33"/>
      </w:tcPr>
    </w:tblStylePr>
    <w:tblStylePr w:type="band1Horz">
      <w:tblPr/>
      <w:tcPr>
        <w:shd w:val="clear" w:color="auto" w:fill="E1F0D8" w:themeFill="accent6" w:themeFillTint="33"/>
      </w:tcPr>
    </w:tblStylePr>
  </w:style>
  <w:style w:type="table" w:styleId="Tabladelista5oscura">
    <w:name w:val="List Table 5 Dark"/>
    <w:basedOn w:val="Tablanormal"/>
    <w:uiPriority w:val="50"/>
    <w:rsid w:val="002C256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1">
    <w:name w:val="List Table 5 Dark Accent 1"/>
    <w:basedOn w:val="Tablanormal"/>
    <w:uiPriority w:val="50"/>
    <w:rsid w:val="002C256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17AE92" w:themeColor="accent1"/>
        <w:left w:val="single" w:sz="24" w:space="0" w:color="17AE92" w:themeColor="accent1"/>
        <w:bottom w:val="single" w:sz="24" w:space="0" w:color="17AE92" w:themeColor="accent1"/>
        <w:right w:val="single" w:sz="24" w:space="0" w:color="17AE92" w:themeColor="accent1"/>
      </w:tblBorders>
    </w:tblPr>
    <w:tcPr>
      <w:shd w:val="clear" w:color="auto" w:fill="17AE92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2">
    <w:name w:val="List Table 5 Dark Accent 2"/>
    <w:basedOn w:val="Tablanormal"/>
    <w:uiPriority w:val="50"/>
    <w:rsid w:val="002C256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7A23F" w:themeColor="accent2"/>
        <w:left w:val="single" w:sz="24" w:space="0" w:color="F7A23F" w:themeColor="accent2"/>
        <w:bottom w:val="single" w:sz="24" w:space="0" w:color="F7A23F" w:themeColor="accent2"/>
        <w:right w:val="single" w:sz="24" w:space="0" w:color="F7A23F" w:themeColor="accent2"/>
      </w:tblBorders>
    </w:tblPr>
    <w:tcPr>
      <w:shd w:val="clear" w:color="auto" w:fill="F7A23F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3">
    <w:name w:val="List Table 5 Dark Accent 3"/>
    <w:basedOn w:val="Tablanormal"/>
    <w:uiPriority w:val="50"/>
    <w:rsid w:val="002C256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6F7E84" w:themeColor="accent3"/>
        <w:left w:val="single" w:sz="24" w:space="0" w:color="6F7E84" w:themeColor="accent3"/>
        <w:bottom w:val="single" w:sz="24" w:space="0" w:color="6F7E84" w:themeColor="accent3"/>
        <w:right w:val="single" w:sz="24" w:space="0" w:color="6F7E84" w:themeColor="accent3"/>
      </w:tblBorders>
    </w:tblPr>
    <w:tcPr>
      <w:shd w:val="clear" w:color="auto" w:fill="6F7E84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4">
    <w:name w:val="List Table 5 Dark Accent 4"/>
    <w:basedOn w:val="Tablanormal"/>
    <w:uiPriority w:val="50"/>
    <w:rsid w:val="002C256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178DBB" w:themeColor="accent4"/>
        <w:left w:val="single" w:sz="24" w:space="0" w:color="178DBB" w:themeColor="accent4"/>
        <w:bottom w:val="single" w:sz="24" w:space="0" w:color="178DBB" w:themeColor="accent4"/>
        <w:right w:val="single" w:sz="24" w:space="0" w:color="178DBB" w:themeColor="accent4"/>
      </w:tblBorders>
    </w:tblPr>
    <w:tcPr>
      <w:shd w:val="clear" w:color="auto" w:fill="178DBB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5">
    <w:name w:val="List Table 5 Dark Accent 5"/>
    <w:basedOn w:val="Tablanormal"/>
    <w:uiPriority w:val="50"/>
    <w:rsid w:val="002C256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3584E" w:themeColor="accent5"/>
        <w:left w:val="single" w:sz="24" w:space="0" w:color="E3584E" w:themeColor="accent5"/>
        <w:bottom w:val="single" w:sz="24" w:space="0" w:color="E3584E" w:themeColor="accent5"/>
        <w:right w:val="single" w:sz="24" w:space="0" w:color="E3584E" w:themeColor="accent5"/>
      </w:tblBorders>
    </w:tblPr>
    <w:tcPr>
      <w:shd w:val="clear" w:color="auto" w:fill="E3584E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6">
    <w:name w:val="List Table 5 Dark Accent 6"/>
    <w:basedOn w:val="Tablanormal"/>
    <w:uiPriority w:val="50"/>
    <w:rsid w:val="002C256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6FB344" w:themeColor="accent6"/>
        <w:left w:val="single" w:sz="24" w:space="0" w:color="6FB344" w:themeColor="accent6"/>
        <w:bottom w:val="single" w:sz="24" w:space="0" w:color="6FB344" w:themeColor="accent6"/>
        <w:right w:val="single" w:sz="24" w:space="0" w:color="6FB344" w:themeColor="accent6"/>
      </w:tblBorders>
    </w:tblPr>
    <w:tcPr>
      <w:shd w:val="clear" w:color="auto" w:fill="6FB344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6concolores">
    <w:name w:val="List Table 6 Colorful"/>
    <w:basedOn w:val="Tablanormal"/>
    <w:uiPriority w:val="51"/>
    <w:rsid w:val="002C256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6concolores-nfasis1">
    <w:name w:val="List Table 6 Colorful Accent 1"/>
    <w:basedOn w:val="Tablanormal"/>
    <w:uiPriority w:val="51"/>
    <w:rsid w:val="002C2563"/>
    <w:pPr>
      <w:spacing w:after="0" w:line="240" w:lineRule="auto"/>
    </w:pPr>
    <w:rPr>
      <w:color w:val="11826C" w:themeColor="accent1" w:themeShade="BF"/>
    </w:rPr>
    <w:tblPr>
      <w:tblStyleRowBandSize w:val="1"/>
      <w:tblStyleColBandSize w:val="1"/>
      <w:tblBorders>
        <w:top w:val="single" w:sz="4" w:space="0" w:color="17AE92" w:themeColor="accent1"/>
        <w:bottom w:val="single" w:sz="4" w:space="0" w:color="17AE92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17AE92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17AE9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F7EE" w:themeFill="accent1" w:themeFillTint="33"/>
      </w:tcPr>
    </w:tblStylePr>
    <w:tblStylePr w:type="band1Horz">
      <w:tblPr/>
      <w:tcPr>
        <w:shd w:val="clear" w:color="auto" w:fill="C7F7EE" w:themeFill="accent1" w:themeFillTint="33"/>
      </w:tcPr>
    </w:tblStylePr>
  </w:style>
  <w:style w:type="table" w:styleId="Tabladelista6concolores-nfasis2">
    <w:name w:val="List Table 6 Colorful Accent 2"/>
    <w:basedOn w:val="Tablanormal"/>
    <w:uiPriority w:val="51"/>
    <w:rsid w:val="002C2563"/>
    <w:pPr>
      <w:spacing w:after="0" w:line="240" w:lineRule="auto"/>
    </w:pPr>
    <w:rPr>
      <w:color w:val="DE7B09" w:themeColor="accent2" w:themeShade="BF"/>
    </w:rPr>
    <w:tblPr>
      <w:tblStyleRowBandSize w:val="1"/>
      <w:tblStyleColBandSize w:val="1"/>
      <w:tblBorders>
        <w:top w:val="single" w:sz="4" w:space="0" w:color="F7A23F" w:themeColor="accent2"/>
        <w:bottom w:val="single" w:sz="4" w:space="0" w:color="F7A23F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F7A23F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F7A23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CD8" w:themeFill="accent2" w:themeFillTint="33"/>
      </w:tcPr>
    </w:tblStylePr>
    <w:tblStylePr w:type="band1Horz">
      <w:tblPr/>
      <w:tcPr>
        <w:shd w:val="clear" w:color="auto" w:fill="FDECD8" w:themeFill="accent2" w:themeFillTint="33"/>
      </w:tcPr>
    </w:tblStylePr>
  </w:style>
  <w:style w:type="table" w:styleId="Tabladelista6concolores-nfasis3">
    <w:name w:val="List Table 6 Colorful Accent 3"/>
    <w:basedOn w:val="Tablanormal"/>
    <w:uiPriority w:val="51"/>
    <w:rsid w:val="002C2563"/>
    <w:pPr>
      <w:spacing w:after="0" w:line="240" w:lineRule="auto"/>
    </w:pPr>
    <w:rPr>
      <w:color w:val="535E62" w:themeColor="accent3" w:themeShade="BF"/>
    </w:rPr>
    <w:tblPr>
      <w:tblStyleRowBandSize w:val="1"/>
      <w:tblStyleColBandSize w:val="1"/>
      <w:tblBorders>
        <w:top w:val="single" w:sz="4" w:space="0" w:color="6F7E84" w:themeColor="accent3"/>
        <w:bottom w:val="single" w:sz="4" w:space="0" w:color="6F7E84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6F7E84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6F7E8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5E6" w:themeFill="accent3" w:themeFillTint="33"/>
      </w:tcPr>
    </w:tblStylePr>
    <w:tblStylePr w:type="band1Horz">
      <w:tblPr/>
      <w:tcPr>
        <w:shd w:val="clear" w:color="auto" w:fill="E1E5E6" w:themeFill="accent3" w:themeFillTint="33"/>
      </w:tcPr>
    </w:tblStylePr>
  </w:style>
  <w:style w:type="table" w:styleId="Tabladelista6concolores-nfasis4">
    <w:name w:val="List Table 6 Colorful Accent 4"/>
    <w:basedOn w:val="Tablanormal"/>
    <w:uiPriority w:val="51"/>
    <w:rsid w:val="002C2563"/>
    <w:pPr>
      <w:spacing w:after="0" w:line="240" w:lineRule="auto"/>
    </w:pPr>
    <w:rPr>
      <w:color w:val="11698B" w:themeColor="accent4" w:themeShade="BF"/>
    </w:rPr>
    <w:tblPr>
      <w:tblStyleRowBandSize w:val="1"/>
      <w:tblStyleColBandSize w:val="1"/>
      <w:tblBorders>
        <w:top w:val="single" w:sz="4" w:space="0" w:color="178DBB" w:themeColor="accent4"/>
        <w:bottom w:val="single" w:sz="4" w:space="0" w:color="178DBB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178DBB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178DBB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EBF8" w:themeFill="accent4" w:themeFillTint="33"/>
      </w:tcPr>
    </w:tblStylePr>
    <w:tblStylePr w:type="band1Horz">
      <w:tblPr/>
      <w:tcPr>
        <w:shd w:val="clear" w:color="auto" w:fill="C9EBF8" w:themeFill="accent4" w:themeFillTint="33"/>
      </w:tcPr>
    </w:tblStylePr>
  </w:style>
  <w:style w:type="table" w:styleId="Tabladelista6concolores-nfasis5">
    <w:name w:val="List Table 6 Colorful Accent 5"/>
    <w:basedOn w:val="Tablanormal"/>
    <w:uiPriority w:val="51"/>
    <w:rsid w:val="002C2563"/>
    <w:pPr>
      <w:spacing w:after="0" w:line="240" w:lineRule="auto"/>
    </w:pPr>
    <w:rPr>
      <w:color w:val="C52A1F" w:themeColor="accent5" w:themeShade="BF"/>
    </w:rPr>
    <w:tblPr>
      <w:tblStyleRowBandSize w:val="1"/>
      <w:tblStyleColBandSize w:val="1"/>
      <w:tblBorders>
        <w:top w:val="single" w:sz="4" w:space="0" w:color="E3584E" w:themeColor="accent5"/>
        <w:bottom w:val="single" w:sz="4" w:space="0" w:color="E3584E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E3584E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E3584E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DDB" w:themeFill="accent5" w:themeFillTint="33"/>
      </w:tcPr>
    </w:tblStylePr>
    <w:tblStylePr w:type="band1Horz">
      <w:tblPr/>
      <w:tcPr>
        <w:shd w:val="clear" w:color="auto" w:fill="F9DDDB" w:themeFill="accent5" w:themeFillTint="33"/>
      </w:tcPr>
    </w:tblStylePr>
  </w:style>
  <w:style w:type="table" w:styleId="Tabladelista6concolores-nfasis6">
    <w:name w:val="List Table 6 Colorful Accent 6"/>
    <w:basedOn w:val="Tablanormal"/>
    <w:uiPriority w:val="51"/>
    <w:rsid w:val="002C2563"/>
    <w:pPr>
      <w:spacing w:after="0" w:line="240" w:lineRule="auto"/>
    </w:pPr>
    <w:rPr>
      <w:color w:val="528633" w:themeColor="accent6" w:themeShade="BF"/>
    </w:rPr>
    <w:tblPr>
      <w:tblStyleRowBandSize w:val="1"/>
      <w:tblStyleColBandSize w:val="1"/>
      <w:tblBorders>
        <w:top w:val="single" w:sz="4" w:space="0" w:color="6FB344" w:themeColor="accent6"/>
        <w:bottom w:val="single" w:sz="4" w:space="0" w:color="6FB344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6FB344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6FB3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F0D8" w:themeFill="accent6" w:themeFillTint="33"/>
      </w:tcPr>
    </w:tblStylePr>
    <w:tblStylePr w:type="band1Horz">
      <w:tblPr/>
      <w:tcPr>
        <w:shd w:val="clear" w:color="auto" w:fill="E1F0D8" w:themeFill="accent6" w:themeFillTint="33"/>
      </w:tcPr>
    </w:tblStylePr>
  </w:style>
  <w:style w:type="table" w:styleId="Tabladelista7concolores">
    <w:name w:val="List Table 7 Colorful"/>
    <w:basedOn w:val="Tablanormal"/>
    <w:uiPriority w:val="52"/>
    <w:rsid w:val="002C2563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1">
    <w:name w:val="List Table 7 Colorful Accent 1"/>
    <w:basedOn w:val="Tablanormal"/>
    <w:uiPriority w:val="52"/>
    <w:rsid w:val="002C2563"/>
    <w:pPr>
      <w:spacing w:after="0" w:line="240" w:lineRule="auto"/>
    </w:pPr>
    <w:rPr>
      <w:color w:val="11826C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7AE92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7AE92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7AE92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7AE92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C7F7EE" w:themeFill="accent1" w:themeFillTint="33"/>
      </w:tcPr>
    </w:tblStylePr>
    <w:tblStylePr w:type="band1Horz">
      <w:tblPr/>
      <w:tcPr>
        <w:shd w:val="clear" w:color="auto" w:fill="C7F7EE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2">
    <w:name w:val="List Table 7 Colorful Accent 2"/>
    <w:basedOn w:val="Tablanormal"/>
    <w:uiPriority w:val="52"/>
    <w:rsid w:val="002C2563"/>
    <w:pPr>
      <w:spacing w:after="0" w:line="240" w:lineRule="auto"/>
    </w:pPr>
    <w:rPr>
      <w:color w:val="DE7B09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A23F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A23F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A23F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A23F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DECD8" w:themeFill="accent2" w:themeFillTint="33"/>
      </w:tcPr>
    </w:tblStylePr>
    <w:tblStylePr w:type="band1Horz">
      <w:tblPr/>
      <w:tcPr>
        <w:shd w:val="clear" w:color="auto" w:fill="FDECD8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3">
    <w:name w:val="List Table 7 Colorful Accent 3"/>
    <w:basedOn w:val="Tablanormal"/>
    <w:uiPriority w:val="52"/>
    <w:rsid w:val="002C2563"/>
    <w:pPr>
      <w:spacing w:after="0" w:line="240" w:lineRule="auto"/>
    </w:pPr>
    <w:rPr>
      <w:color w:val="535E62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6F7E84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6F7E84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6F7E84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6F7E84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1E5E6" w:themeFill="accent3" w:themeFillTint="33"/>
      </w:tcPr>
    </w:tblStylePr>
    <w:tblStylePr w:type="band1Horz">
      <w:tblPr/>
      <w:tcPr>
        <w:shd w:val="clear" w:color="auto" w:fill="E1E5E6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4">
    <w:name w:val="List Table 7 Colorful Accent 4"/>
    <w:basedOn w:val="Tablanormal"/>
    <w:uiPriority w:val="52"/>
    <w:rsid w:val="002C2563"/>
    <w:pPr>
      <w:spacing w:after="0" w:line="240" w:lineRule="auto"/>
    </w:pPr>
    <w:rPr>
      <w:color w:val="11698B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78DBB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78DBB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78DBB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78DBB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C9EBF8" w:themeFill="accent4" w:themeFillTint="33"/>
      </w:tcPr>
    </w:tblStylePr>
    <w:tblStylePr w:type="band1Horz">
      <w:tblPr/>
      <w:tcPr>
        <w:shd w:val="clear" w:color="auto" w:fill="C9EBF8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5">
    <w:name w:val="List Table 7 Colorful Accent 5"/>
    <w:basedOn w:val="Tablanormal"/>
    <w:uiPriority w:val="52"/>
    <w:rsid w:val="002C2563"/>
    <w:pPr>
      <w:spacing w:after="0" w:line="240" w:lineRule="auto"/>
    </w:pPr>
    <w:rPr>
      <w:color w:val="C52A1F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3584E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3584E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3584E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3584E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9DDDB" w:themeFill="accent5" w:themeFillTint="33"/>
      </w:tcPr>
    </w:tblStylePr>
    <w:tblStylePr w:type="band1Horz">
      <w:tblPr/>
      <w:tcPr>
        <w:shd w:val="clear" w:color="auto" w:fill="F9DDDB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6">
    <w:name w:val="List Table 7 Colorful Accent 6"/>
    <w:basedOn w:val="Tablanormal"/>
    <w:uiPriority w:val="52"/>
    <w:rsid w:val="002C2563"/>
    <w:pPr>
      <w:spacing w:after="0" w:line="240" w:lineRule="auto"/>
    </w:pPr>
    <w:rPr>
      <w:color w:val="528633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6FB344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6FB344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6FB344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6FB344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1F0D8" w:themeFill="accent6" w:themeFillTint="33"/>
      </w:tcPr>
    </w:tblStylePr>
    <w:tblStylePr w:type="band1Horz">
      <w:tblPr/>
      <w:tcPr>
        <w:shd w:val="clear" w:color="auto" w:fill="E1F0D8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xtomacro">
    <w:name w:val="macro"/>
    <w:link w:val="TextomacroCar"/>
    <w:uiPriority w:val="99"/>
    <w:semiHidden/>
    <w:unhideWhenUsed/>
    <w:rsid w:val="002C256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semiHidden/>
    <w:rsid w:val="002C2563"/>
    <w:rPr>
      <w:rFonts w:ascii="Consolas" w:hAnsi="Consolas"/>
      <w:szCs w:val="20"/>
    </w:rPr>
  </w:style>
  <w:style w:type="table" w:styleId="Cuadrculamedia1">
    <w:name w:val="Medium Grid 1"/>
    <w:basedOn w:val="Tablanormal"/>
    <w:uiPriority w:val="67"/>
    <w:semiHidden/>
    <w:unhideWhenUsed/>
    <w:rsid w:val="002C2563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semiHidden/>
    <w:unhideWhenUsed/>
    <w:rsid w:val="002C2563"/>
    <w:pPr>
      <w:spacing w:after="0" w:line="240" w:lineRule="auto"/>
    </w:pPr>
    <w:tblPr>
      <w:tblStyleRowBandSize w:val="1"/>
      <w:tblStyleColBandSize w:val="1"/>
      <w:tblBorders>
        <w:top w:val="single" w:sz="8" w:space="0" w:color="2FE3C1" w:themeColor="accent1" w:themeTint="BF"/>
        <w:left w:val="single" w:sz="8" w:space="0" w:color="2FE3C1" w:themeColor="accent1" w:themeTint="BF"/>
        <w:bottom w:val="single" w:sz="8" w:space="0" w:color="2FE3C1" w:themeColor="accent1" w:themeTint="BF"/>
        <w:right w:val="single" w:sz="8" w:space="0" w:color="2FE3C1" w:themeColor="accent1" w:themeTint="BF"/>
        <w:insideH w:val="single" w:sz="8" w:space="0" w:color="2FE3C1" w:themeColor="accent1" w:themeTint="BF"/>
        <w:insideV w:val="single" w:sz="8" w:space="0" w:color="2FE3C1" w:themeColor="accent1" w:themeTint="BF"/>
      </w:tblBorders>
    </w:tblPr>
    <w:tcPr>
      <w:shd w:val="clear" w:color="auto" w:fill="BAF6EA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FE3C1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5ECD6" w:themeFill="accent1" w:themeFillTint="7F"/>
      </w:tcPr>
    </w:tblStylePr>
    <w:tblStylePr w:type="band1Horz">
      <w:tblPr/>
      <w:tcPr>
        <w:shd w:val="clear" w:color="auto" w:fill="75ECD6" w:themeFill="accent1" w:themeFillTint="7F"/>
      </w:tcPr>
    </w:tblStylePr>
  </w:style>
  <w:style w:type="table" w:styleId="Cuadrculamedia1-nfasis2">
    <w:name w:val="Medium Grid 1 Accent 2"/>
    <w:basedOn w:val="Tablanormal"/>
    <w:uiPriority w:val="67"/>
    <w:semiHidden/>
    <w:unhideWhenUsed/>
    <w:rsid w:val="002C2563"/>
    <w:pPr>
      <w:spacing w:after="0" w:line="240" w:lineRule="auto"/>
    </w:pPr>
    <w:tblPr>
      <w:tblStyleRowBandSize w:val="1"/>
      <w:tblStyleColBandSize w:val="1"/>
      <w:tblBorders>
        <w:top w:val="single" w:sz="8" w:space="0" w:color="F9B96F" w:themeColor="accent2" w:themeTint="BF"/>
        <w:left w:val="single" w:sz="8" w:space="0" w:color="F9B96F" w:themeColor="accent2" w:themeTint="BF"/>
        <w:bottom w:val="single" w:sz="8" w:space="0" w:color="F9B96F" w:themeColor="accent2" w:themeTint="BF"/>
        <w:right w:val="single" w:sz="8" w:space="0" w:color="F9B96F" w:themeColor="accent2" w:themeTint="BF"/>
        <w:insideH w:val="single" w:sz="8" w:space="0" w:color="F9B96F" w:themeColor="accent2" w:themeTint="BF"/>
        <w:insideV w:val="single" w:sz="8" w:space="0" w:color="F9B96F" w:themeColor="accent2" w:themeTint="BF"/>
      </w:tblBorders>
    </w:tblPr>
    <w:tcPr>
      <w:shd w:val="clear" w:color="auto" w:fill="FDE7CF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96F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D09F" w:themeFill="accent2" w:themeFillTint="7F"/>
      </w:tcPr>
    </w:tblStylePr>
    <w:tblStylePr w:type="band1Horz">
      <w:tblPr/>
      <w:tcPr>
        <w:shd w:val="clear" w:color="auto" w:fill="FBD09F" w:themeFill="accent2" w:themeFillTint="7F"/>
      </w:tcPr>
    </w:tblStylePr>
  </w:style>
  <w:style w:type="table" w:styleId="Cuadrculamedia1-nfasis3">
    <w:name w:val="Medium Grid 1 Accent 3"/>
    <w:basedOn w:val="Tablanormal"/>
    <w:uiPriority w:val="67"/>
    <w:semiHidden/>
    <w:unhideWhenUsed/>
    <w:rsid w:val="002C2563"/>
    <w:pPr>
      <w:spacing w:after="0" w:line="240" w:lineRule="auto"/>
    </w:pPr>
    <w:tblPr>
      <w:tblStyleRowBandSize w:val="1"/>
      <w:tblStyleColBandSize w:val="1"/>
      <w:tblBorders>
        <w:top w:val="single" w:sz="8" w:space="0" w:color="929EA3" w:themeColor="accent3" w:themeTint="BF"/>
        <w:left w:val="single" w:sz="8" w:space="0" w:color="929EA3" w:themeColor="accent3" w:themeTint="BF"/>
        <w:bottom w:val="single" w:sz="8" w:space="0" w:color="929EA3" w:themeColor="accent3" w:themeTint="BF"/>
        <w:right w:val="single" w:sz="8" w:space="0" w:color="929EA3" w:themeColor="accent3" w:themeTint="BF"/>
        <w:insideH w:val="single" w:sz="8" w:space="0" w:color="929EA3" w:themeColor="accent3" w:themeTint="BF"/>
        <w:insideV w:val="single" w:sz="8" w:space="0" w:color="929EA3" w:themeColor="accent3" w:themeTint="BF"/>
      </w:tblBorders>
    </w:tblPr>
    <w:tcPr>
      <w:shd w:val="clear" w:color="auto" w:fill="DBDFE1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29EA3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6BEC2" w:themeFill="accent3" w:themeFillTint="7F"/>
      </w:tcPr>
    </w:tblStylePr>
    <w:tblStylePr w:type="band1Horz">
      <w:tblPr/>
      <w:tcPr>
        <w:shd w:val="clear" w:color="auto" w:fill="B6BEC2" w:themeFill="accent3" w:themeFillTint="7F"/>
      </w:tcPr>
    </w:tblStylePr>
  </w:style>
  <w:style w:type="table" w:styleId="Cuadrculamedia1-nfasis4">
    <w:name w:val="Medium Grid 1 Accent 4"/>
    <w:basedOn w:val="Tablanormal"/>
    <w:uiPriority w:val="67"/>
    <w:semiHidden/>
    <w:unhideWhenUsed/>
    <w:rsid w:val="002C2563"/>
    <w:pPr>
      <w:spacing w:after="0" w:line="240" w:lineRule="auto"/>
    </w:pPr>
    <w:tblPr>
      <w:tblStyleRowBandSize w:val="1"/>
      <w:tblStyleColBandSize w:val="1"/>
      <w:tblBorders>
        <w:top w:val="single" w:sz="8" w:space="0" w:color="36B4E6" w:themeColor="accent4" w:themeTint="BF"/>
        <w:left w:val="single" w:sz="8" w:space="0" w:color="36B4E6" w:themeColor="accent4" w:themeTint="BF"/>
        <w:bottom w:val="single" w:sz="8" w:space="0" w:color="36B4E6" w:themeColor="accent4" w:themeTint="BF"/>
        <w:right w:val="single" w:sz="8" w:space="0" w:color="36B4E6" w:themeColor="accent4" w:themeTint="BF"/>
        <w:insideH w:val="single" w:sz="8" w:space="0" w:color="36B4E6" w:themeColor="accent4" w:themeTint="BF"/>
        <w:insideV w:val="single" w:sz="8" w:space="0" w:color="36B4E6" w:themeColor="accent4" w:themeTint="BF"/>
      </w:tblBorders>
    </w:tblPr>
    <w:tcPr>
      <w:shd w:val="clear" w:color="auto" w:fill="BCE6F7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6B4E6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9CDEE" w:themeFill="accent4" w:themeFillTint="7F"/>
      </w:tcPr>
    </w:tblStylePr>
    <w:tblStylePr w:type="band1Horz">
      <w:tblPr/>
      <w:tcPr>
        <w:shd w:val="clear" w:color="auto" w:fill="79CDEE" w:themeFill="accent4" w:themeFillTint="7F"/>
      </w:tcPr>
    </w:tblStylePr>
  </w:style>
  <w:style w:type="table" w:styleId="Cuadrculamedia1-nfasis5">
    <w:name w:val="Medium Grid 1 Accent 5"/>
    <w:basedOn w:val="Tablanormal"/>
    <w:uiPriority w:val="67"/>
    <w:semiHidden/>
    <w:unhideWhenUsed/>
    <w:rsid w:val="002C2563"/>
    <w:pPr>
      <w:spacing w:after="0" w:line="240" w:lineRule="auto"/>
    </w:pPr>
    <w:tblPr>
      <w:tblStyleRowBandSize w:val="1"/>
      <w:tblStyleColBandSize w:val="1"/>
      <w:tblBorders>
        <w:top w:val="single" w:sz="8" w:space="0" w:color="EA817A" w:themeColor="accent5" w:themeTint="BF"/>
        <w:left w:val="single" w:sz="8" w:space="0" w:color="EA817A" w:themeColor="accent5" w:themeTint="BF"/>
        <w:bottom w:val="single" w:sz="8" w:space="0" w:color="EA817A" w:themeColor="accent5" w:themeTint="BF"/>
        <w:right w:val="single" w:sz="8" w:space="0" w:color="EA817A" w:themeColor="accent5" w:themeTint="BF"/>
        <w:insideH w:val="single" w:sz="8" w:space="0" w:color="EA817A" w:themeColor="accent5" w:themeTint="BF"/>
        <w:insideV w:val="single" w:sz="8" w:space="0" w:color="EA817A" w:themeColor="accent5" w:themeTint="BF"/>
      </w:tblBorders>
    </w:tblPr>
    <w:tcPr>
      <w:shd w:val="clear" w:color="auto" w:fill="F8D5D3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A817A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ABA6" w:themeFill="accent5" w:themeFillTint="7F"/>
      </w:tcPr>
    </w:tblStylePr>
    <w:tblStylePr w:type="band1Horz">
      <w:tblPr/>
      <w:tcPr>
        <w:shd w:val="clear" w:color="auto" w:fill="F1ABA6" w:themeFill="accent5" w:themeFillTint="7F"/>
      </w:tcPr>
    </w:tblStylePr>
  </w:style>
  <w:style w:type="table" w:styleId="Cuadrculamedia1-nfasis6">
    <w:name w:val="Medium Grid 1 Accent 6"/>
    <w:basedOn w:val="Tablanormal"/>
    <w:uiPriority w:val="67"/>
    <w:semiHidden/>
    <w:unhideWhenUsed/>
    <w:rsid w:val="002C2563"/>
    <w:pPr>
      <w:spacing w:after="0" w:line="240" w:lineRule="auto"/>
    </w:pPr>
    <w:tblPr>
      <w:tblStyleRowBandSize w:val="1"/>
      <w:tblStyleColBandSize w:val="1"/>
      <w:tblBorders>
        <w:top w:val="single" w:sz="8" w:space="0" w:color="92C870" w:themeColor="accent6" w:themeTint="BF"/>
        <w:left w:val="single" w:sz="8" w:space="0" w:color="92C870" w:themeColor="accent6" w:themeTint="BF"/>
        <w:bottom w:val="single" w:sz="8" w:space="0" w:color="92C870" w:themeColor="accent6" w:themeTint="BF"/>
        <w:right w:val="single" w:sz="8" w:space="0" w:color="92C870" w:themeColor="accent6" w:themeTint="BF"/>
        <w:insideH w:val="single" w:sz="8" w:space="0" w:color="92C870" w:themeColor="accent6" w:themeTint="BF"/>
        <w:insideV w:val="single" w:sz="8" w:space="0" w:color="92C870" w:themeColor="accent6" w:themeTint="BF"/>
      </w:tblBorders>
    </w:tblPr>
    <w:tcPr>
      <w:shd w:val="clear" w:color="auto" w:fill="DBEDCF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2C87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6DBA0" w:themeFill="accent6" w:themeFillTint="7F"/>
      </w:tcPr>
    </w:tblStylePr>
    <w:tblStylePr w:type="band1Horz">
      <w:tblPr/>
      <w:tcPr>
        <w:shd w:val="clear" w:color="auto" w:fill="B6DBA0" w:themeFill="accent6" w:themeFillTint="7F"/>
      </w:tcPr>
    </w:tblStylePr>
  </w:style>
  <w:style w:type="table" w:styleId="Cuadrculamedia2">
    <w:name w:val="Medium Grid 2"/>
    <w:basedOn w:val="Tablanormal"/>
    <w:uiPriority w:val="68"/>
    <w:semiHidden/>
    <w:unhideWhenUsed/>
    <w:rsid w:val="002C256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semiHidden/>
    <w:unhideWhenUsed/>
    <w:rsid w:val="002C256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7AE92" w:themeColor="accent1"/>
        <w:left w:val="single" w:sz="8" w:space="0" w:color="17AE92" w:themeColor="accent1"/>
        <w:bottom w:val="single" w:sz="8" w:space="0" w:color="17AE92" w:themeColor="accent1"/>
        <w:right w:val="single" w:sz="8" w:space="0" w:color="17AE92" w:themeColor="accent1"/>
        <w:insideH w:val="single" w:sz="8" w:space="0" w:color="17AE92" w:themeColor="accent1"/>
        <w:insideV w:val="single" w:sz="8" w:space="0" w:color="17AE92" w:themeColor="accent1"/>
      </w:tblBorders>
    </w:tblPr>
    <w:tcPr>
      <w:shd w:val="clear" w:color="auto" w:fill="BAF6EA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3FBF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7F7EE" w:themeFill="accent1" w:themeFillTint="33"/>
      </w:tcPr>
    </w:tblStylePr>
    <w:tblStylePr w:type="band1Vert">
      <w:tblPr/>
      <w:tcPr>
        <w:shd w:val="clear" w:color="auto" w:fill="75ECD6" w:themeFill="accent1" w:themeFillTint="7F"/>
      </w:tcPr>
    </w:tblStylePr>
    <w:tblStylePr w:type="band1Horz">
      <w:tblPr/>
      <w:tcPr>
        <w:tcBorders>
          <w:insideH w:val="single" w:sz="6" w:space="0" w:color="17AE92" w:themeColor="accent1"/>
          <w:insideV w:val="single" w:sz="6" w:space="0" w:color="17AE92" w:themeColor="accent1"/>
        </w:tcBorders>
        <w:shd w:val="clear" w:color="auto" w:fill="75ECD6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semiHidden/>
    <w:unhideWhenUsed/>
    <w:rsid w:val="002C256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A23F" w:themeColor="accent2"/>
        <w:left w:val="single" w:sz="8" w:space="0" w:color="F7A23F" w:themeColor="accent2"/>
        <w:bottom w:val="single" w:sz="8" w:space="0" w:color="F7A23F" w:themeColor="accent2"/>
        <w:right w:val="single" w:sz="8" w:space="0" w:color="F7A23F" w:themeColor="accent2"/>
        <w:insideH w:val="single" w:sz="8" w:space="0" w:color="F7A23F" w:themeColor="accent2"/>
        <w:insideV w:val="single" w:sz="8" w:space="0" w:color="F7A23F" w:themeColor="accent2"/>
      </w:tblBorders>
    </w:tblPr>
    <w:tcPr>
      <w:shd w:val="clear" w:color="auto" w:fill="FDE7CF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EF5EC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CD8" w:themeFill="accent2" w:themeFillTint="33"/>
      </w:tcPr>
    </w:tblStylePr>
    <w:tblStylePr w:type="band1Vert">
      <w:tblPr/>
      <w:tcPr>
        <w:shd w:val="clear" w:color="auto" w:fill="FBD09F" w:themeFill="accent2" w:themeFillTint="7F"/>
      </w:tcPr>
    </w:tblStylePr>
    <w:tblStylePr w:type="band1Horz">
      <w:tblPr/>
      <w:tcPr>
        <w:tcBorders>
          <w:insideH w:val="single" w:sz="6" w:space="0" w:color="F7A23F" w:themeColor="accent2"/>
          <w:insideV w:val="single" w:sz="6" w:space="0" w:color="F7A23F" w:themeColor="accent2"/>
        </w:tcBorders>
        <w:shd w:val="clear" w:color="auto" w:fill="FBD09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semiHidden/>
    <w:unhideWhenUsed/>
    <w:rsid w:val="002C256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F7E84" w:themeColor="accent3"/>
        <w:left w:val="single" w:sz="8" w:space="0" w:color="6F7E84" w:themeColor="accent3"/>
        <w:bottom w:val="single" w:sz="8" w:space="0" w:color="6F7E84" w:themeColor="accent3"/>
        <w:right w:val="single" w:sz="8" w:space="0" w:color="6F7E84" w:themeColor="accent3"/>
        <w:insideH w:val="single" w:sz="8" w:space="0" w:color="6F7E84" w:themeColor="accent3"/>
        <w:insideV w:val="single" w:sz="8" w:space="0" w:color="6F7E84" w:themeColor="accent3"/>
      </w:tblBorders>
    </w:tblPr>
    <w:tcPr>
      <w:shd w:val="clear" w:color="auto" w:fill="DBDFE1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0F2F3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1E5E6" w:themeFill="accent3" w:themeFillTint="33"/>
      </w:tcPr>
    </w:tblStylePr>
    <w:tblStylePr w:type="band1Vert">
      <w:tblPr/>
      <w:tcPr>
        <w:shd w:val="clear" w:color="auto" w:fill="B6BEC2" w:themeFill="accent3" w:themeFillTint="7F"/>
      </w:tcPr>
    </w:tblStylePr>
    <w:tblStylePr w:type="band1Horz">
      <w:tblPr/>
      <w:tcPr>
        <w:tcBorders>
          <w:insideH w:val="single" w:sz="6" w:space="0" w:color="6F7E84" w:themeColor="accent3"/>
          <w:insideV w:val="single" w:sz="6" w:space="0" w:color="6F7E84" w:themeColor="accent3"/>
        </w:tcBorders>
        <w:shd w:val="clear" w:color="auto" w:fill="B6BEC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semiHidden/>
    <w:unhideWhenUsed/>
    <w:rsid w:val="002C256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78DBB" w:themeColor="accent4"/>
        <w:left w:val="single" w:sz="8" w:space="0" w:color="178DBB" w:themeColor="accent4"/>
        <w:bottom w:val="single" w:sz="8" w:space="0" w:color="178DBB" w:themeColor="accent4"/>
        <w:right w:val="single" w:sz="8" w:space="0" w:color="178DBB" w:themeColor="accent4"/>
        <w:insideH w:val="single" w:sz="8" w:space="0" w:color="178DBB" w:themeColor="accent4"/>
        <w:insideV w:val="single" w:sz="8" w:space="0" w:color="178DBB" w:themeColor="accent4"/>
      </w:tblBorders>
    </w:tblPr>
    <w:tcPr>
      <w:shd w:val="clear" w:color="auto" w:fill="BCE6F7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4F5FB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9EBF8" w:themeFill="accent4" w:themeFillTint="33"/>
      </w:tcPr>
    </w:tblStylePr>
    <w:tblStylePr w:type="band1Vert">
      <w:tblPr/>
      <w:tcPr>
        <w:shd w:val="clear" w:color="auto" w:fill="79CDEE" w:themeFill="accent4" w:themeFillTint="7F"/>
      </w:tcPr>
    </w:tblStylePr>
    <w:tblStylePr w:type="band1Horz">
      <w:tblPr/>
      <w:tcPr>
        <w:tcBorders>
          <w:insideH w:val="single" w:sz="6" w:space="0" w:color="178DBB" w:themeColor="accent4"/>
          <w:insideV w:val="single" w:sz="6" w:space="0" w:color="178DBB" w:themeColor="accent4"/>
        </w:tcBorders>
        <w:shd w:val="clear" w:color="auto" w:fill="79CDEE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semiHidden/>
    <w:unhideWhenUsed/>
    <w:rsid w:val="002C256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3584E" w:themeColor="accent5"/>
        <w:left w:val="single" w:sz="8" w:space="0" w:color="E3584E" w:themeColor="accent5"/>
        <w:bottom w:val="single" w:sz="8" w:space="0" w:color="E3584E" w:themeColor="accent5"/>
        <w:right w:val="single" w:sz="8" w:space="0" w:color="E3584E" w:themeColor="accent5"/>
        <w:insideH w:val="single" w:sz="8" w:space="0" w:color="E3584E" w:themeColor="accent5"/>
        <w:insideV w:val="single" w:sz="8" w:space="0" w:color="E3584E" w:themeColor="accent5"/>
      </w:tblBorders>
    </w:tblPr>
    <w:tcPr>
      <w:shd w:val="clear" w:color="auto" w:fill="F8D5D3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CEEED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DDDB" w:themeFill="accent5" w:themeFillTint="33"/>
      </w:tcPr>
    </w:tblStylePr>
    <w:tblStylePr w:type="band1Vert">
      <w:tblPr/>
      <w:tcPr>
        <w:shd w:val="clear" w:color="auto" w:fill="F1ABA6" w:themeFill="accent5" w:themeFillTint="7F"/>
      </w:tcPr>
    </w:tblStylePr>
    <w:tblStylePr w:type="band1Horz">
      <w:tblPr/>
      <w:tcPr>
        <w:tcBorders>
          <w:insideH w:val="single" w:sz="6" w:space="0" w:color="E3584E" w:themeColor="accent5"/>
          <w:insideV w:val="single" w:sz="6" w:space="0" w:color="E3584E" w:themeColor="accent5"/>
        </w:tcBorders>
        <w:shd w:val="clear" w:color="auto" w:fill="F1ABA6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semiHidden/>
    <w:unhideWhenUsed/>
    <w:rsid w:val="002C256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FB344" w:themeColor="accent6"/>
        <w:left w:val="single" w:sz="8" w:space="0" w:color="6FB344" w:themeColor="accent6"/>
        <w:bottom w:val="single" w:sz="8" w:space="0" w:color="6FB344" w:themeColor="accent6"/>
        <w:right w:val="single" w:sz="8" w:space="0" w:color="6FB344" w:themeColor="accent6"/>
        <w:insideH w:val="single" w:sz="8" w:space="0" w:color="6FB344" w:themeColor="accent6"/>
        <w:insideV w:val="single" w:sz="8" w:space="0" w:color="6FB344" w:themeColor="accent6"/>
      </w:tblBorders>
    </w:tblPr>
    <w:tcPr>
      <w:shd w:val="clear" w:color="auto" w:fill="DBEDCF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8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1F0D8" w:themeFill="accent6" w:themeFillTint="33"/>
      </w:tcPr>
    </w:tblStylePr>
    <w:tblStylePr w:type="band1Vert">
      <w:tblPr/>
      <w:tcPr>
        <w:shd w:val="clear" w:color="auto" w:fill="B6DBA0" w:themeFill="accent6" w:themeFillTint="7F"/>
      </w:tcPr>
    </w:tblStylePr>
    <w:tblStylePr w:type="band1Horz">
      <w:tblPr/>
      <w:tcPr>
        <w:tcBorders>
          <w:insideH w:val="single" w:sz="6" w:space="0" w:color="6FB344" w:themeColor="accent6"/>
          <w:insideV w:val="single" w:sz="6" w:space="0" w:color="6FB344" w:themeColor="accent6"/>
        </w:tcBorders>
        <w:shd w:val="clear" w:color="auto" w:fill="B6DB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semiHidden/>
    <w:unhideWhenUsed/>
    <w:rsid w:val="002C2563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semiHidden/>
    <w:unhideWhenUsed/>
    <w:rsid w:val="002C2563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AF6EA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7AE92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7AE92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7AE92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7AE92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5ECD6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5ECD6" w:themeFill="accent1" w:themeFillTint="7F"/>
      </w:tcPr>
    </w:tblStylePr>
  </w:style>
  <w:style w:type="table" w:styleId="Cuadrculamedia3-nfasis2">
    <w:name w:val="Medium Grid 3 Accent 2"/>
    <w:basedOn w:val="Tablanormal"/>
    <w:uiPriority w:val="69"/>
    <w:semiHidden/>
    <w:unhideWhenUsed/>
    <w:rsid w:val="002C2563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7CF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A23F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A23F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A23F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A23F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D09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D09F" w:themeFill="accent2" w:themeFillTint="7F"/>
      </w:tcPr>
    </w:tblStylePr>
  </w:style>
  <w:style w:type="table" w:styleId="Cuadrculamedia3-nfasis3">
    <w:name w:val="Medium Grid 3 Accent 3"/>
    <w:basedOn w:val="Tablanormal"/>
    <w:uiPriority w:val="69"/>
    <w:semiHidden/>
    <w:unhideWhenUsed/>
    <w:rsid w:val="002C2563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DFE1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F7E84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F7E84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F7E84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F7E84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6BEC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6BEC2" w:themeFill="accent3" w:themeFillTint="7F"/>
      </w:tcPr>
    </w:tblStylePr>
  </w:style>
  <w:style w:type="table" w:styleId="Cuadrculamedia3-nfasis4">
    <w:name w:val="Medium Grid 3 Accent 4"/>
    <w:basedOn w:val="Tablanormal"/>
    <w:uiPriority w:val="69"/>
    <w:semiHidden/>
    <w:unhideWhenUsed/>
    <w:rsid w:val="002C2563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CE6F7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78DBB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78DBB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78DBB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78DBB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9CDEE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9CDEE" w:themeFill="accent4" w:themeFillTint="7F"/>
      </w:tcPr>
    </w:tblStylePr>
  </w:style>
  <w:style w:type="table" w:styleId="Cuadrculamedia3-nfasis5">
    <w:name w:val="Medium Grid 3 Accent 5"/>
    <w:basedOn w:val="Tablanormal"/>
    <w:uiPriority w:val="69"/>
    <w:semiHidden/>
    <w:unhideWhenUsed/>
    <w:rsid w:val="002C2563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8D5D3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3584E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3584E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3584E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3584E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1ABA6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1ABA6" w:themeFill="accent5" w:themeFillTint="7F"/>
      </w:tcPr>
    </w:tblStylePr>
  </w:style>
  <w:style w:type="table" w:styleId="Cuadrculamedia3-nfasis6">
    <w:name w:val="Medium Grid 3 Accent 6"/>
    <w:basedOn w:val="Tablanormal"/>
    <w:uiPriority w:val="69"/>
    <w:semiHidden/>
    <w:unhideWhenUsed/>
    <w:rsid w:val="002C2563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DCF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FB344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FB344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FB344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FB344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6DB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6DBA0" w:themeFill="accent6" w:themeFillTint="7F"/>
      </w:tcPr>
    </w:tblStylePr>
  </w:style>
  <w:style w:type="table" w:styleId="Listamedia1">
    <w:name w:val="Medium List 1"/>
    <w:basedOn w:val="Tablanormal"/>
    <w:uiPriority w:val="65"/>
    <w:semiHidden/>
    <w:unhideWhenUsed/>
    <w:rsid w:val="002C256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2123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semiHidden/>
    <w:unhideWhenUsed/>
    <w:rsid w:val="002C256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17AE92" w:themeColor="accent1"/>
        <w:bottom w:val="single" w:sz="8" w:space="0" w:color="17AE92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7AE92" w:themeColor="accent1"/>
        </w:tcBorders>
      </w:tcPr>
    </w:tblStylePr>
    <w:tblStylePr w:type="lastRow">
      <w:rPr>
        <w:b/>
        <w:bCs/>
        <w:color w:val="1F2123" w:themeColor="text2"/>
      </w:rPr>
      <w:tblPr/>
      <w:tcPr>
        <w:tcBorders>
          <w:top w:val="single" w:sz="8" w:space="0" w:color="17AE92" w:themeColor="accent1"/>
          <w:bottom w:val="single" w:sz="8" w:space="0" w:color="17AE9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7AE92" w:themeColor="accent1"/>
          <w:bottom w:val="single" w:sz="8" w:space="0" w:color="17AE92" w:themeColor="accent1"/>
        </w:tcBorders>
      </w:tcPr>
    </w:tblStylePr>
    <w:tblStylePr w:type="band1Vert">
      <w:tblPr/>
      <w:tcPr>
        <w:shd w:val="clear" w:color="auto" w:fill="BAF6EA" w:themeFill="accent1" w:themeFillTint="3F"/>
      </w:tcPr>
    </w:tblStylePr>
    <w:tblStylePr w:type="band1Horz">
      <w:tblPr/>
      <w:tcPr>
        <w:shd w:val="clear" w:color="auto" w:fill="BAF6EA" w:themeFill="accent1" w:themeFillTint="3F"/>
      </w:tcPr>
    </w:tblStylePr>
  </w:style>
  <w:style w:type="table" w:styleId="Listamedia1-nfasis2">
    <w:name w:val="Medium List 1 Accent 2"/>
    <w:basedOn w:val="Tablanormal"/>
    <w:uiPriority w:val="65"/>
    <w:semiHidden/>
    <w:unhideWhenUsed/>
    <w:rsid w:val="002C256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A23F" w:themeColor="accent2"/>
        <w:bottom w:val="single" w:sz="8" w:space="0" w:color="F7A23F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A23F" w:themeColor="accent2"/>
        </w:tcBorders>
      </w:tcPr>
    </w:tblStylePr>
    <w:tblStylePr w:type="lastRow">
      <w:rPr>
        <w:b/>
        <w:bCs/>
        <w:color w:val="1F2123" w:themeColor="text2"/>
      </w:rPr>
      <w:tblPr/>
      <w:tcPr>
        <w:tcBorders>
          <w:top w:val="single" w:sz="8" w:space="0" w:color="F7A23F" w:themeColor="accent2"/>
          <w:bottom w:val="single" w:sz="8" w:space="0" w:color="F7A23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A23F" w:themeColor="accent2"/>
          <w:bottom w:val="single" w:sz="8" w:space="0" w:color="F7A23F" w:themeColor="accent2"/>
        </w:tcBorders>
      </w:tcPr>
    </w:tblStylePr>
    <w:tblStylePr w:type="band1Vert">
      <w:tblPr/>
      <w:tcPr>
        <w:shd w:val="clear" w:color="auto" w:fill="FDE7CF" w:themeFill="accent2" w:themeFillTint="3F"/>
      </w:tcPr>
    </w:tblStylePr>
    <w:tblStylePr w:type="band1Horz">
      <w:tblPr/>
      <w:tcPr>
        <w:shd w:val="clear" w:color="auto" w:fill="FDE7CF" w:themeFill="accent2" w:themeFillTint="3F"/>
      </w:tcPr>
    </w:tblStylePr>
  </w:style>
  <w:style w:type="table" w:styleId="Listamedia1-nfasis3">
    <w:name w:val="Medium List 1 Accent 3"/>
    <w:basedOn w:val="Tablanormal"/>
    <w:uiPriority w:val="65"/>
    <w:semiHidden/>
    <w:unhideWhenUsed/>
    <w:rsid w:val="002C256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6F7E84" w:themeColor="accent3"/>
        <w:bottom w:val="single" w:sz="8" w:space="0" w:color="6F7E84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6F7E84" w:themeColor="accent3"/>
        </w:tcBorders>
      </w:tcPr>
    </w:tblStylePr>
    <w:tblStylePr w:type="lastRow">
      <w:rPr>
        <w:b/>
        <w:bCs/>
        <w:color w:val="1F2123" w:themeColor="text2"/>
      </w:rPr>
      <w:tblPr/>
      <w:tcPr>
        <w:tcBorders>
          <w:top w:val="single" w:sz="8" w:space="0" w:color="6F7E84" w:themeColor="accent3"/>
          <w:bottom w:val="single" w:sz="8" w:space="0" w:color="6F7E8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F7E84" w:themeColor="accent3"/>
          <w:bottom w:val="single" w:sz="8" w:space="0" w:color="6F7E84" w:themeColor="accent3"/>
        </w:tcBorders>
      </w:tcPr>
    </w:tblStylePr>
    <w:tblStylePr w:type="band1Vert">
      <w:tblPr/>
      <w:tcPr>
        <w:shd w:val="clear" w:color="auto" w:fill="DBDFE1" w:themeFill="accent3" w:themeFillTint="3F"/>
      </w:tcPr>
    </w:tblStylePr>
    <w:tblStylePr w:type="band1Horz">
      <w:tblPr/>
      <w:tcPr>
        <w:shd w:val="clear" w:color="auto" w:fill="DBDFE1" w:themeFill="accent3" w:themeFillTint="3F"/>
      </w:tcPr>
    </w:tblStylePr>
  </w:style>
  <w:style w:type="table" w:styleId="Listamedia1-nfasis4">
    <w:name w:val="Medium List 1 Accent 4"/>
    <w:basedOn w:val="Tablanormal"/>
    <w:uiPriority w:val="65"/>
    <w:semiHidden/>
    <w:unhideWhenUsed/>
    <w:rsid w:val="002C256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178DBB" w:themeColor="accent4"/>
        <w:bottom w:val="single" w:sz="8" w:space="0" w:color="178DBB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78DBB" w:themeColor="accent4"/>
        </w:tcBorders>
      </w:tcPr>
    </w:tblStylePr>
    <w:tblStylePr w:type="lastRow">
      <w:rPr>
        <w:b/>
        <w:bCs/>
        <w:color w:val="1F2123" w:themeColor="text2"/>
      </w:rPr>
      <w:tblPr/>
      <w:tcPr>
        <w:tcBorders>
          <w:top w:val="single" w:sz="8" w:space="0" w:color="178DBB" w:themeColor="accent4"/>
          <w:bottom w:val="single" w:sz="8" w:space="0" w:color="178DBB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78DBB" w:themeColor="accent4"/>
          <w:bottom w:val="single" w:sz="8" w:space="0" w:color="178DBB" w:themeColor="accent4"/>
        </w:tcBorders>
      </w:tcPr>
    </w:tblStylePr>
    <w:tblStylePr w:type="band1Vert">
      <w:tblPr/>
      <w:tcPr>
        <w:shd w:val="clear" w:color="auto" w:fill="BCE6F7" w:themeFill="accent4" w:themeFillTint="3F"/>
      </w:tcPr>
    </w:tblStylePr>
    <w:tblStylePr w:type="band1Horz">
      <w:tblPr/>
      <w:tcPr>
        <w:shd w:val="clear" w:color="auto" w:fill="BCE6F7" w:themeFill="accent4" w:themeFillTint="3F"/>
      </w:tcPr>
    </w:tblStylePr>
  </w:style>
  <w:style w:type="table" w:styleId="Listamedia1-nfasis5">
    <w:name w:val="Medium List 1 Accent 5"/>
    <w:basedOn w:val="Tablanormal"/>
    <w:uiPriority w:val="65"/>
    <w:semiHidden/>
    <w:unhideWhenUsed/>
    <w:rsid w:val="002C256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3584E" w:themeColor="accent5"/>
        <w:bottom w:val="single" w:sz="8" w:space="0" w:color="E3584E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3584E" w:themeColor="accent5"/>
        </w:tcBorders>
      </w:tcPr>
    </w:tblStylePr>
    <w:tblStylePr w:type="lastRow">
      <w:rPr>
        <w:b/>
        <w:bCs/>
        <w:color w:val="1F2123" w:themeColor="text2"/>
      </w:rPr>
      <w:tblPr/>
      <w:tcPr>
        <w:tcBorders>
          <w:top w:val="single" w:sz="8" w:space="0" w:color="E3584E" w:themeColor="accent5"/>
          <w:bottom w:val="single" w:sz="8" w:space="0" w:color="E3584E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3584E" w:themeColor="accent5"/>
          <w:bottom w:val="single" w:sz="8" w:space="0" w:color="E3584E" w:themeColor="accent5"/>
        </w:tcBorders>
      </w:tcPr>
    </w:tblStylePr>
    <w:tblStylePr w:type="band1Vert">
      <w:tblPr/>
      <w:tcPr>
        <w:shd w:val="clear" w:color="auto" w:fill="F8D5D3" w:themeFill="accent5" w:themeFillTint="3F"/>
      </w:tcPr>
    </w:tblStylePr>
    <w:tblStylePr w:type="band1Horz">
      <w:tblPr/>
      <w:tcPr>
        <w:shd w:val="clear" w:color="auto" w:fill="F8D5D3" w:themeFill="accent5" w:themeFillTint="3F"/>
      </w:tcPr>
    </w:tblStylePr>
  </w:style>
  <w:style w:type="table" w:styleId="Listamedia1-nfasis6">
    <w:name w:val="Medium List 1 Accent 6"/>
    <w:basedOn w:val="Tablanormal"/>
    <w:uiPriority w:val="65"/>
    <w:semiHidden/>
    <w:unhideWhenUsed/>
    <w:rsid w:val="002C256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6FB344" w:themeColor="accent6"/>
        <w:bottom w:val="single" w:sz="8" w:space="0" w:color="6FB344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6FB344" w:themeColor="accent6"/>
        </w:tcBorders>
      </w:tcPr>
    </w:tblStylePr>
    <w:tblStylePr w:type="lastRow">
      <w:rPr>
        <w:b/>
        <w:bCs/>
        <w:color w:val="1F2123" w:themeColor="text2"/>
      </w:rPr>
      <w:tblPr/>
      <w:tcPr>
        <w:tcBorders>
          <w:top w:val="single" w:sz="8" w:space="0" w:color="6FB344" w:themeColor="accent6"/>
          <w:bottom w:val="single" w:sz="8" w:space="0" w:color="6FB3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FB344" w:themeColor="accent6"/>
          <w:bottom w:val="single" w:sz="8" w:space="0" w:color="6FB344" w:themeColor="accent6"/>
        </w:tcBorders>
      </w:tcPr>
    </w:tblStylePr>
    <w:tblStylePr w:type="band1Vert">
      <w:tblPr/>
      <w:tcPr>
        <w:shd w:val="clear" w:color="auto" w:fill="DBEDCF" w:themeFill="accent6" w:themeFillTint="3F"/>
      </w:tcPr>
    </w:tblStylePr>
    <w:tblStylePr w:type="band1Horz">
      <w:tblPr/>
      <w:tcPr>
        <w:shd w:val="clear" w:color="auto" w:fill="DBEDCF" w:themeFill="accent6" w:themeFillTint="3F"/>
      </w:tcPr>
    </w:tblStylePr>
  </w:style>
  <w:style w:type="table" w:styleId="Listamedia2">
    <w:name w:val="Medium List 2"/>
    <w:basedOn w:val="Tablanormal"/>
    <w:uiPriority w:val="66"/>
    <w:semiHidden/>
    <w:unhideWhenUsed/>
    <w:rsid w:val="002C256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semiHidden/>
    <w:unhideWhenUsed/>
    <w:rsid w:val="002C256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7AE92" w:themeColor="accent1"/>
        <w:left w:val="single" w:sz="8" w:space="0" w:color="17AE92" w:themeColor="accent1"/>
        <w:bottom w:val="single" w:sz="8" w:space="0" w:color="17AE92" w:themeColor="accent1"/>
        <w:right w:val="single" w:sz="8" w:space="0" w:color="17AE92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7AE92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7AE92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7AE92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AF6EA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AF6EA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semiHidden/>
    <w:unhideWhenUsed/>
    <w:rsid w:val="002C256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A23F" w:themeColor="accent2"/>
        <w:left w:val="single" w:sz="8" w:space="0" w:color="F7A23F" w:themeColor="accent2"/>
        <w:bottom w:val="single" w:sz="8" w:space="0" w:color="F7A23F" w:themeColor="accent2"/>
        <w:right w:val="single" w:sz="8" w:space="0" w:color="F7A23F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A23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A23F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A23F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7CF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7CF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semiHidden/>
    <w:unhideWhenUsed/>
    <w:rsid w:val="002C256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F7E84" w:themeColor="accent3"/>
        <w:left w:val="single" w:sz="8" w:space="0" w:color="6F7E84" w:themeColor="accent3"/>
        <w:bottom w:val="single" w:sz="8" w:space="0" w:color="6F7E84" w:themeColor="accent3"/>
        <w:right w:val="single" w:sz="8" w:space="0" w:color="6F7E84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F7E84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F7E84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F7E84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DFE1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DFE1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semiHidden/>
    <w:unhideWhenUsed/>
    <w:rsid w:val="002C256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78DBB" w:themeColor="accent4"/>
        <w:left w:val="single" w:sz="8" w:space="0" w:color="178DBB" w:themeColor="accent4"/>
        <w:bottom w:val="single" w:sz="8" w:space="0" w:color="178DBB" w:themeColor="accent4"/>
        <w:right w:val="single" w:sz="8" w:space="0" w:color="178DBB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78DBB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78DBB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78DBB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CE6F7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CE6F7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semiHidden/>
    <w:unhideWhenUsed/>
    <w:rsid w:val="002C256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3584E" w:themeColor="accent5"/>
        <w:left w:val="single" w:sz="8" w:space="0" w:color="E3584E" w:themeColor="accent5"/>
        <w:bottom w:val="single" w:sz="8" w:space="0" w:color="E3584E" w:themeColor="accent5"/>
        <w:right w:val="single" w:sz="8" w:space="0" w:color="E3584E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3584E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3584E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3584E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D5D3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8D5D3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semiHidden/>
    <w:unhideWhenUsed/>
    <w:rsid w:val="002C256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FB344" w:themeColor="accent6"/>
        <w:left w:val="single" w:sz="8" w:space="0" w:color="6FB344" w:themeColor="accent6"/>
        <w:bottom w:val="single" w:sz="8" w:space="0" w:color="6FB344" w:themeColor="accent6"/>
        <w:right w:val="single" w:sz="8" w:space="0" w:color="6FB344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FB344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FB344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FB344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DCF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DCF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ombreadomedio1">
    <w:name w:val="Medium Shading 1"/>
    <w:basedOn w:val="Tablanormal"/>
    <w:uiPriority w:val="63"/>
    <w:semiHidden/>
    <w:unhideWhenUsed/>
    <w:rsid w:val="002C2563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semiHidden/>
    <w:unhideWhenUsed/>
    <w:rsid w:val="002C2563"/>
    <w:pPr>
      <w:spacing w:after="0" w:line="240" w:lineRule="auto"/>
    </w:pPr>
    <w:tblPr>
      <w:tblStyleRowBandSize w:val="1"/>
      <w:tblStyleColBandSize w:val="1"/>
      <w:tblBorders>
        <w:top w:val="single" w:sz="8" w:space="0" w:color="2FE3C1" w:themeColor="accent1" w:themeTint="BF"/>
        <w:left w:val="single" w:sz="8" w:space="0" w:color="2FE3C1" w:themeColor="accent1" w:themeTint="BF"/>
        <w:bottom w:val="single" w:sz="8" w:space="0" w:color="2FE3C1" w:themeColor="accent1" w:themeTint="BF"/>
        <w:right w:val="single" w:sz="8" w:space="0" w:color="2FE3C1" w:themeColor="accent1" w:themeTint="BF"/>
        <w:insideH w:val="single" w:sz="8" w:space="0" w:color="2FE3C1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FE3C1" w:themeColor="accent1" w:themeTint="BF"/>
          <w:left w:val="single" w:sz="8" w:space="0" w:color="2FE3C1" w:themeColor="accent1" w:themeTint="BF"/>
          <w:bottom w:val="single" w:sz="8" w:space="0" w:color="2FE3C1" w:themeColor="accent1" w:themeTint="BF"/>
          <w:right w:val="single" w:sz="8" w:space="0" w:color="2FE3C1" w:themeColor="accent1" w:themeTint="BF"/>
          <w:insideH w:val="nil"/>
          <w:insideV w:val="nil"/>
        </w:tcBorders>
        <w:shd w:val="clear" w:color="auto" w:fill="17AE92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FE3C1" w:themeColor="accent1" w:themeTint="BF"/>
          <w:left w:val="single" w:sz="8" w:space="0" w:color="2FE3C1" w:themeColor="accent1" w:themeTint="BF"/>
          <w:bottom w:val="single" w:sz="8" w:space="0" w:color="2FE3C1" w:themeColor="accent1" w:themeTint="BF"/>
          <w:right w:val="single" w:sz="8" w:space="0" w:color="2FE3C1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AF6EA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AF6EA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semiHidden/>
    <w:unhideWhenUsed/>
    <w:rsid w:val="002C2563"/>
    <w:pPr>
      <w:spacing w:after="0" w:line="240" w:lineRule="auto"/>
    </w:pPr>
    <w:tblPr>
      <w:tblStyleRowBandSize w:val="1"/>
      <w:tblStyleColBandSize w:val="1"/>
      <w:tblBorders>
        <w:top w:val="single" w:sz="8" w:space="0" w:color="F9B96F" w:themeColor="accent2" w:themeTint="BF"/>
        <w:left w:val="single" w:sz="8" w:space="0" w:color="F9B96F" w:themeColor="accent2" w:themeTint="BF"/>
        <w:bottom w:val="single" w:sz="8" w:space="0" w:color="F9B96F" w:themeColor="accent2" w:themeTint="BF"/>
        <w:right w:val="single" w:sz="8" w:space="0" w:color="F9B96F" w:themeColor="accent2" w:themeTint="BF"/>
        <w:insideH w:val="single" w:sz="8" w:space="0" w:color="F9B96F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96F" w:themeColor="accent2" w:themeTint="BF"/>
          <w:left w:val="single" w:sz="8" w:space="0" w:color="F9B96F" w:themeColor="accent2" w:themeTint="BF"/>
          <w:bottom w:val="single" w:sz="8" w:space="0" w:color="F9B96F" w:themeColor="accent2" w:themeTint="BF"/>
          <w:right w:val="single" w:sz="8" w:space="0" w:color="F9B96F" w:themeColor="accent2" w:themeTint="BF"/>
          <w:insideH w:val="nil"/>
          <w:insideV w:val="nil"/>
        </w:tcBorders>
        <w:shd w:val="clear" w:color="auto" w:fill="F7A23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96F" w:themeColor="accent2" w:themeTint="BF"/>
          <w:left w:val="single" w:sz="8" w:space="0" w:color="F9B96F" w:themeColor="accent2" w:themeTint="BF"/>
          <w:bottom w:val="single" w:sz="8" w:space="0" w:color="F9B96F" w:themeColor="accent2" w:themeTint="BF"/>
          <w:right w:val="single" w:sz="8" w:space="0" w:color="F9B96F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7CF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7CF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semiHidden/>
    <w:unhideWhenUsed/>
    <w:rsid w:val="002C2563"/>
    <w:pPr>
      <w:spacing w:after="0" w:line="240" w:lineRule="auto"/>
    </w:pPr>
    <w:tblPr>
      <w:tblStyleRowBandSize w:val="1"/>
      <w:tblStyleColBandSize w:val="1"/>
      <w:tblBorders>
        <w:top w:val="single" w:sz="8" w:space="0" w:color="929EA3" w:themeColor="accent3" w:themeTint="BF"/>
        <w:left w:val="single" w:sz="8" w:space="0" w:color="929EA3" w:themeColor="accent3" w:themeTint="BF"/>
        <w:bottom w:val="single" w:sz="8" w:space="0" w:color="929EA3" w:themeColor="accent3" w:themeTint="BF"/>
        <w:right w:val="single" w:sz="8" w:space="0" w:color="929EA3" w:themeColor="accent3" w:themeTint="BF"/>
        <w:insideH w:val="single" w:sz="8" w:space="0" w:color="929EA3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29EA3" w:themeColor="accent3" w:themeTint="BF"/>
          <w:left w:val="single" w:sz="8" w:space="0" w:color="929EA3" w:themeColor="accent3" w:themeTint="BF"/>
          <w:bottom w:val="single" w:sz="8" w:space="0" w:color="929EA3" w:themeColor="accent3" w:themeTint="BF"/>
          <w:right w:val="single" w:sz="8" w:space="0" w:color="929EA3" w:themeColor="accent3" w:themeTint="BF"/>
          <w:insideH w:val="nil"/>
          <w:insideV w:val="nil"/>
        </w:tcBorders>
        <w:shd w:val="clear" w:color="auto" w:fill="6F7E84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29EA3" w:themeColor="accent3" w:themeTint="BF"/>
          <w:left w:val="single" w:sz="8" w:space="0" w:color="929EA3" w:themeColor="accent3" w:themeTint="BF"/>
          <w:bottom w:val="single" w:sz="8" w:space="0" w:color="929EA3" w:themeColor="accent3" w:themeTint="BF"/>
          <w:right w:val="single" w:sz="8" w:space="0" w:color="929EA3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FE1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DFE1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semiHidden/>
    <w:unhideWhenUsed/>
    <w:rsid w:val="002C2563"/>
    <w:pPr>
      <w:spacing w:after="0" w:line="240" w:lineRule="auto"/>
    </w:pPr>
    <w:tblPr>
      <w:tblStyleRowBandSize w:val="1"/>
      <w:tblStyleColBandSize w:val="1"/>
      <w:tblBorders>
        <w:top w:val="single" w:sz="8" w:space="0" w:color="36B4E6" w:themeColor="accent4" w:themeTint="BF"/>
        <w:left w:val="single" w:sz="8" w:space="0" w:color="36B4E6" w:themeColor="accent4" w:themeTint="BF"/>
        <w:bottom w:val="single" w:sz="8" w:space="0" w:color="36B4E6" w:themeColor="accent4" w:themeTint="BF"/>
        <w:right w:val="single" w:sz="8" w:space="0" w:color="36B4E6" w:themeColor="accent4" w:themeTint="BF"/>
        <w:insideH w:val="single" w:sz="8" w:space="0" w:color="36B4E6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6B4E6" w:themeColor="accent4" w:themeTint="BF"/>
          <w:left w:val="single" w:sz="8" w:space="0" w:color="36B4E6" w:themeColor="accent4" w:themeTint="BF"/>
          <w:bottom w:val="single" w:sz="8" w:space="0" w:color="36B4E6" w:themeColor="accent4" w:themeTint="BF"/>
          <w:right w:val="single" w:sz="8" w:space="0" w:color="36B4E6" w:themeColor="accent4" w:themeTint="BF"/>
          <w:insideH w:val="nil"/>
          <w:insideV w:val="nil"/>
        </w:tcBorders>
        <w:shd w:val="clear" w:color="auto" w:fill="178DBB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6B4E6" w:themeColor="accent4" w:themeTint="BF"/>
          <w:left w:val="single" w:sz="8" w:space="0" w:color="36B4E6" w:themeColor="accent4" w:themeTint="BF"/>
          <w:bottom w:val="single" w:sz="8" w:space="0" w:color="36B4E6" w:themeColor="accent4" w:themeTint="BF"/>
          <w:right w:val="single" w:sz="8" w:space="0" w:color="36B4E6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E6F7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CE6F7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semiHidden/>
    <w:unhideWhenUsed/>
    <w:rsid w:val="002C2563"/>
    <w:pPr>
      <w:spacing w:after="0" w:line="240" w:lineRule="auto"/>
    </w:pPr>
    <w:tblPr>
      <w:tblStyleRowBandSize w:val="1"/>
      <w:tblStyleColBandSize w:val="1"/>
      <w:tblBorders>
        <w:top w:val="single" w:sz="8" w:space="0" w:color="EA817A" w:themeColor="accent5" w:themeTint="BF"/>
        <w:left w:val="single" w:sz="8" w:space="0" w:color="EA817A" w:themeColor="accent5" w:themeTint="BF"/>
        <w:bottom w:val="single" w:sz="8" w:space="0" w:color="EA817A" w:themeColor="accent5" w:themeTint="BF"/>
        <w:right w:val="single" w:sz="8" w:space="0" w:color="EA817A" w:themeColor="accent5" w:themeTint="BF"/>
        <w:insideH w:val="single" w:sz="8" w:space="0" w:color="EA817A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A817A" w:themeColor="accent5" w:themeTint="BF"/>
          <w:left w:val="single" w:sz="8" w:space="0" w:color="EA817A" w:themeColor="accent5" w:themeTint="BF"/>
          <w:bottom w:val="single" w:sz="8" w:space="0" w:color="EA817A" w:themeColor="accent5" w:themeTint="BF"/>
          <w:right w:val="single" w:sz="8" w:space="0" w:color="EA817A" w:themeColor="accent5" w:themeTint="BF"/>
          <w:insideH w:val="nil"/>
          <w:insideV w:val="nil"/>
        </w:tcBorders>
        <w:shd w:val="clear" w:color="auto" w:fill="E3584E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A817A" w:themeColor="accent5" w:themeTint="BF"/>
          <w:left w:val="single" w:sz="8" w:space="0" w:color="EA817A" w:themeColor="accent5" w:themeTint="BF"/>
          <w:bottom w:val="single" w:sz="8" w:space="0" w:color="EA817A" w:themeColor="accent5" w:themeTint="BF"/>
          <w:right w:val="single" w:sz="8" w:space="0" w:color="EA817A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5D3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8D5D3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semiHidden/>
    <w:unhideWhenUsed/>
    <w:rsid w:val="002C2563"/>
    <w:pPr>
      <w:spacing w:after="0" w:line="240" w:lineRule="auto"/>
    </w:pPr>
    <w:tblPr>
      <w:tblStyleRowBandSize w:val="1"/>
      <w:tblStyleColBandSize w:val="1"/>
      <w:tblBorders>
        <w:top w:val="single" w:sz="8" w:space="0" w:color="92C870" w:themeColor="accent6" w:themeTint="BF"/>
        <w:left w:val="single" w:sz="8" w:space="0" w:color="92C870" w:themeColor="accent6" w:themeTint="BF"/>
        <w:bottom w:val="single" w:sz="8" w:space="0" w:color="92C870" w:themeColor="accent6" w:themeTint="BF"/>
        <w:right w:val="single" w:sz="8" w:space="0" w:color="92C870" w:themeColor="accent6" w:themeTint="BF"/>
        <w:insideH w:val="single" w:sz="8" w:space="0" w:color="92C87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2C870" w:themeColor="accent6" w:themeTint="BF"/>
          <w:left w:val="single" w:sz="8" w:space="0" w:color="92C870" w:themeColor="accent6" w:themeTint="BF"/>
          <w:bottom w:val="single" w:sz="8" w:space="0" w:color="92C870" w:themeColor="accent6" w:themeTint="BF"/>
          <w:right w:val="single" w:sz="8" w:space="0" w:color="92C870" w:themeColor="accent6" w:themeTint="BF"/>
          <w:insideH w:val="nil"/>
          <w:insideV w:val="nil"/>
        </w:tcBorders>
        <w:shd w:val="clear" w:color="auto" w:fill="6FB344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2C870" w:themeColor="accent6" w:themeTint="BF"/>
          <w:left w:val="single" w:sz="8" w:space="0" w:color="92C870" w:themeColor="accent6" w:themeTint="BF"/>
          <w:bottom w:val="single" w:sz="8" w:space="0" w:color="92C870" w:themeColor="accent6" w:themeTint="BF"/>
          <w:right w:val="single" w:sz="8" w:space="0" w:color="92C87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DC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DC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semiHidden/>
    <w:unhideWhenUsed/>
    <w:rsid w:val="002C2563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semiHidden/>
    <w:unhideWhenUsed/>
    <w:rsid w:val="002C2563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7AE92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7AE92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7AE92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semiHidden/>
    <w:unhideWhenUsed/>
    <w:rsid w:val="002C2563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A23F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A23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A23F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semiHidden/>
    <w:unhideWhenUsed/>
    <w:rsid w:val="002C2563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F7E84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F7E84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F7E84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semiHidden/>
    <w:unhideWhenUsed/>
    <w:rsid w:val="002C2563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78DBB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78DBB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78DBB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semiHidden/>
    <w:unhideWhenUsed/>
    <w:rsid w:val="002C2563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3584E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584E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3584E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semiHidden/>
    <w:unhideWhenUsed/>
    <w:rsid w:val="002C2563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FB344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FB34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FB344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Encabezadodemensaje">
    <w:name w:val="Message Header"/>
    <w:basedOn w:val="Normal"/>
    <w:link w:val="EncabezadodemensajeCar"/>
    <w:uiPriority w:val="99"/>
    <w:semiHidden/>
    <w:unhideWhenUsed/>
    <w:rsid w:val="00CD5E2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color w:val="262626" w:themeColor="text1" w:themeTint="D9"/>
      <w:sz w:val="24"/>
      <w:szCs w:val="24"/>
    </w:rPr>
  </w:style>
  <w:style w:type="character" w:customStyle="1" w:styleId="EncabezadodemensajeCar">
    <w:name w:val="Encabezado de mensaje Car"/>
    <w:basedOn w:val="Fuentedeprrafopredeter"/>
    <w:link w:val="Encabezadodemensaje"/>
    <w:uiPriority w:val="99"/>
    <w:semiHidden/>
    <w:rsid w:val="00CD5E29"/>
    <w:rPr>
      <w:rFonts w:asciiTheme="majorHAnsi" w:eastAsiaTheme="majorEastAsia" w:hAnsiTheme="majorHAnsi" w:cstheme="majorBidi"/>
      <w:color w:val="262626" w:themeColor="text1" w:themeTint="D9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unhideWhenUsed/>
    <w:rsid w:val="002C2563"/>
    <w:rPr>
      <w:rFonts w:cs="Times New Roman"/>
      <w:sz w:val="24"/>
      <w:szCs w:val="24"/>
    </w:rPr>
  </w:style>
  <w:style w:type="paragraph" w:styleId="Sangranormal">
    <w:name w:val="Normal Indent"/>
    <w:basedOn w:val="Normal"/>
    <w:uiPriority w:val="99"/>
    <w:semiHidden/>
    <w:unhideWhenUsed/>
    <w:rsid w:val="002C2563"/>
    <w:pPr>
      <w:ind w:left="720"/>
    </w:pPr>
  </w:style>
  <w:style w:type="paragraph" w:styleId="Encabezadodenota">
    <w:name w:val="Note Heading"/>
    <w:basedOn w:val="Normal"/>
    <w:next w:val="Normal"/>
    <w:link w:val="EncabezadodenotaCar"/>
    <w:uiPriority w:val="99"/>
    <w:semiHidden/>
    <w:unhideWhenUsed/>
    <w:rsid w:val="002C2563"/>
    <w:pPr>
      <w:spacing w:after="0" w:line="240" w:lineRule="auto"/>
    </w:pPr>
  </w:style>
  <w:style w:type="character" w:customStyle="1" w:styleId="EncabezadodenotaCar">
    <w:name w:val="Encabezado de nota Car"/>
    <w:basedOn w:val="Fuentedeprrafopredeter"/>
    <w:link w:val="Encabezadodenota"/>
    <w:uiPriority w:val="99"/>
    <w:semiHidden/>
    <w:rsid w:val="002C2563"/>
  </w:style>
  <w:style w:type="character" w:styleId="Nmerodepgina">
    <w:name w:val="page number"/>
    <w:basedOn w:val="Fuentedeprrafopredeter"/>
    <w:uiPriority w:val="99"/>
    <w:semiHidden/>
    <w:unhideWhenUsed/>
    <w:rsid w:val="002C2563"/>
  </w:style>
  <w:style w:type="table" w:styleId="Tablanormal1">
    <w:name w:val="Plain Table 1"/>
    <w:basedOn w:val="Tablanormal"/>
    <w:uiPriority w:val="40"/>
    <w:rsid w:val="002C256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normal2">
    <w:name w:val="Plain Table 2"/>
    <w:basedOn w:val="Tablanormal"/>
    <w:uiPriority w:val="41"/>
    <w:rsid w:val="002C256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anormal3">
    <w:name w:val="Plain Table 3"/>
    <w:basedOn w:val="Tablanormal"/>
    <w:uiPriority w:val="42"/>
    <w:rsid w:val="002C256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anormal4">
    <w:name w:val="Plain Table 4"/>
    <w:basedOn w:val="Tablanormal"/>
    <w:uiPriority w:val="43"/>
    <w:rsid w:val="003D0FBD"/>
    <w:tblPr>
      <w:tblStyleRowBandSize w:val="1"/>
      <w:tblStyleColBandSize w:val="1"/>
      <w:tblCellMar>
        <w:top w:w="1008" w:type="dxa"/>
        <w:left w:w="360" w:type="dxa"/>
        <w:right w:w="0" w:type="dxa"/>
      </w:tblCellMar>
    </w:tblPr>
    <w:tblStylePr w:type="firstRow">
      <w:rPr>
        <w:b w:val="0"/>
        <w:bCs/>
        <w:i w:val="0"/>
      </w:rPr>
    </w:tblStylePr>
    <w:tblStylePr w:type="lastRow">
      <w:rPr>
        <w:b w:val="0"/>
        <w:bCs/>
        <w:i w:val="0"/>
      </w:rPr>
    </w:tblStylePr>
    <w:tblStylePr w:type="firstCol">
      <w:rPr>
        <w:b w:val="0"/>
        <w:bCs/>
        <w:i w:val="0"/>
      </w:rPr>
    </w:tblStylePr>
    <w:tblStylePr w:type="lastCol">
      <w:rPr>
        <w:b w:val="0"/>
        <w:bCs/>
        <w:i w:val="0"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normal5">
    <w:name w:val="Plain Table 5"/>
    <w:basedOn w:val="Tablanormal"/>
    <w:uiPriority w:val="44"/>
    <w:rsid w:val="002C2563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xtosinformato">
    <w:name w:val="Plain Text"/>
    <w:basedOn w:val="Normal"/>
    <w:link w:val="TextosinformatoCar"/>
    <w:uiPriority w:val="99"/>
    <w:semiHidden/>
    <w:unhideWhenUsed/>
    <w:rsid w:val="002C2563"/>
    <w:pPr>
      <w:spacing w:after="0" w:line="240" w:lineRule="auto"/>
    </w:pPr>
    <w:rPr>
      <w:rFonts w:ascii="Consolas" w:hAnsi="Consolas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2C2563"/>
    <w:rPr>
      <w:rFonts w:ascii="Consolas" w:hAnsi="Consolas"/>
      <w:szCs w:val="21"/>
    </w:rPr>
  </w:style>
  <w:style w:type="paragraph" w:styleId="Cita">
    <w:name w:val="Quote"/>
    <w:basedOn w:val="Normal"/>
    <w:next w:val="Normal"/>
    <w:link w:val="CitaCar"/>
    <w:uiPriority w:val="29"/>
    <w:semiHidden/>
    <w:unhideWhenUsed/>
    <w:qFormat/>
    <w:rsid w:val="002C2563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semiHidden/>
    <w:rsid w:val="002C2563"/>
    <w:rPr>
      <w:i/>
      <w:iCs/>
      <w:color w:val="404040" w:themeColor="text1" w:themeTint="BF"/>
    </w:rPr>
  </w:style>
  <w:style w:type="character" w:styleId="Textoennegrita">
    <w:name w:val="Strong"/>
    <w:basedOn w:val="Fuentedeprrafopredeter"/>
    <w:uiPriority w:val="22"/>
    <w:semiHidden/>
    <w:unhideWhenUsed/>
    <w:qFormat/>
    <w:rsid w:val="002C2563"/>
    <w:rPr>
      <w:b/>
      <w:bCs/>
    </w:rPr>
  </w:style>
  <w:style w:type="paragraph" w:styleId="Subttulo">
    <w:name w:val="Subtitle"/>
    <w:basedOn w:val="Normal"/>
    <w:next w:val="Normal"/>
    <w:link w:val="SubttuloCar"/>
    <w:uiPriority w:val="11"/>
    <w:semiHidden/>
    <w:unhideWhenUsed/>
    <w:qFormat/>
    <w:rsid w:val="002C2563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semiHidden/>
    <w:rsid w:val="002C2563"/>
    <w:rPr>
      <w:rFonts w:eastAsiaTheme="minorEastAsia"/>
      <w:color w:val="5A5A5A" w:themeColor="text1" w:themeTint="A5"/>
      <w:spacing w:val="15"/>
    </w:rPr>
  </w:style>
  <w:style w:type="character" w:styleId="nfasissutil">
    <w:name w:val="Subtle Emphasis"/>
    <w:basedOn w:val="Fuentedeprrafopredeter"/>
    <w:uiPriority w:val="19"/>
    <w:semiHidden/>
    <w:unhideWhenUsed/>
    <w:qFormat/>
    <w:rsid w:val="002C2563"/>
    <w:rPr>
      <w:i/>
      <w:iCs/>
      <w:color w:val="404040" w:themeColor="text1" w:themeTint="BF"/>
    </w:rPr>
  </w:style>
  <w:style w:type="character" w:styleId="Referenciasutil">
    <w:name w:val="Subtle Reference"/>
    <w:basedOn w:val="Fuentedeprrafopredeter"/>
    <w:uiPriority w:val="31"/>
    <w:semiHidden/>
    <w:unhideWhenUsed/>
    <w:qFormat/>
    <w:rsid w:val="002C2563"/>
    <w:rPr>
      <w:smallCaps/>
      <w:color w:val="5A5A5A" w:themeColor="text1" w:themeTint="A5"/>
    </w:rPr>
  </w:style>
  <w:style w:type="table" w:styleId="Tablaconefectos3D1">
    <w:name w:val="Table 3D effects 1"/>
    <w:basedOn w:val="Tablanormal"/>
    <w:uiPriority w:val="99"/>
    <w:semiHidden/>
    <w:unhideWhenUsed/>
    <w:rsid w:val="002C2563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uiPriority w:val="99"/>
    <w:semiHidden/>
    <w:unhideWhenUsed/>
    <w:rsid w:val="002C2563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3">
    <w:name w:val="Table 3D effects 3"/>
    <w:basedOn w:val="Tablanormal"/>
    <w:uiPriority w:val="99"/>
    <w:semiHidden/>
    <w:unhideWhenUsed/>
    <w:rsid w:val="002C2563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1">
    <w:name w:val="Table Classic 1"/>
    <w:basedOn w:val="Tablanormal"/>
    <w:uiPriority w:val="99"/>
    <w:semiHidden/>
    <w:unhideWhenUsed/>
    <w:rsid w:val="002C2563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uiPriority w:val="99"/>
    <w:semiHidden/>
    <w:unhideWhenUsed/>
    <w:rsid w:val="002C2563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3">
    <w:name w:val="Table Classic 3"/>
    <w:basedOn w:val="Tablanormal"/>
    <w:uiPriority w:val="99"/>
    <w:semiHidden/>
    <w:unhideWhenUsed/>
    <w:rsid w:val="002C2563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4">
    <w:name w:val="Table Classic 4"/>
    <w:basedOn w:val="Tablanormal"/>
    <w:uiPriority w:val="99"/>
    <w:semiHidden/>
    <w:unhideWhenUsed/>
    <w:rsid w:val="002C2563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1">
    <w:name w:val="Table Colorful 1"/>
    <w:basedOn w:val="Tablanormal"/>
    <w:uiPriority w:val="99"/>
    <w:semiHidden/>
    <w:unhideWhenUsed/>
    <w:rsid w:val="002C2563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2">
    <w:name w:val="Table Colorful 2"/>
    <w:basedOn w:val="Tablanormal"/>
    <w:uiPriority w:val="99"/>
    <w:semiHidden/>
    <w:unhideWhenUsed/>
    <w:rsid w:val="002C2563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3">
    <w:name w:val="Table Colorful 3"/>
    <w:basedOn w:val="Tablanormal"/>
    <w:uiPriority w:val="99"/>
    <w:semiHidden/>
    <w:unhideWhenUsed/>
    <w:rsid w:val="002C2563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concolumnas1">
    <w:name w:val="Table Columns 1"/>
    <w:basedOn w:val="Tablanormal"/>
    <w:uiPriority w:val="99"/>
    <w:semiHidden/>
    <w:unhideWhenUsed/>
    <w:rsid w:val="002C2563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2">
    <w:name w:val="Table Columns 2"/>
    <w:basedOn w:val="Tablanormal"/>
    <w:uiPriority w:val="99"/>
    <w:semiHidden/>
    <w:unhideWhenUsed/>
    <w:rsid w:val="002C2563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3">
    <w:name w:val="Table Columns 3"/>
    <w:basedOn w:val="Tablanormal"/>
    <w:uiPriority w:val="99"/>
    <w:semiHidden/>
    <w:unhideWhenUsed/>
    <w:rsid w:val="002C2563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4">
    <w:name w:val="Table Columns 4"/>
    <w:basedOn w:val="Tablanormal"/>
    <w:uiPriority w:val="99"/>
    <w:semiHidden/>
    <w:unhideWhenUsed/>
    <w:rsid w:val="002C2563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aconcolumnas5">
    <w:name w:val="Table Columns 5"/>
    <w:basedOn w:val="Tablanormal"/>
    <w:uiPriority w:val="99"/>
    <w:semiHidden/>
    <w:unhideWhenUsed/>
    <w:rsid w:val="002C2563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amoderna">
    <w:name w:val="Table Contemporary"/>
    <w:basedOn w:val="Tablanormal"/>
    <w:uiPriority w:val="99"/>
    <w:semiHidden/>
    <w:unhideWhenUsed/>
    <w:rsid w:val="002C2563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aelegante">
    <w:name w:val="Table Elegant"/>
    <w:basedOn w:val="Tablanormal"/>
    <w:uiPriority w:val="99"/>
    <w:semiHidden/>
    <w:unhideWhenUsed/>
    <w:rsid w:val="002C2563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">
    <w:name w:val="Table Grid"/>
    <w:basedOn w:val="Tablanormal"/>
    <w:uiPriority w:val="59"/>
    <w:rsid w:val="002C25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1">
    <w:name w:val="Table Grid 1"/>
    <w:basedOn w:val="Tablanormal"/>
    <w:uiPriority w:val="99"/>
    <w:semiHidden/>
    <w:unhideWhenUsed/>
    <w:rsid w:val="002C2563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2">
    <w:name w:val="Table Grid 2"/>
    <w:basedOn w:val="Tablanormal"/>
    <w:uiPriority w:val="99"/>
    <w:semiHidden/>
    <w:unhideWhenUsed/>
    <w:rsid w:val="002C2563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3">
    <w:name w:val="Table Grid 3"/>
    <w:basedOn w:val="Tablanormal"/>
    <w:uiPriority w:val="99"/>
    <w:semiHidden/>
    <w:unhideWhenUsed/>
    <w:rsid w:val="002C2563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4">
    <w:name w:val="Table Grid 4"/>
    <w:basedOn w:val="Tablanormal"/>
    <w:uiPriority w:val="99"/>
    <w:semiHidden/>
    <w:unhideWhenUsed/>
    <w:rsid w:val="002C2563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5">
    <w:name w:val="Table Grid 5"/>
    <w:basedOn w:val="Tablanormal"/>
    <w:uiPriority w:val="99"/>
    <w:semiHidden/>
    <w:unhideWhenUsed/>
    <w:rsid w:val="002C2563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6">
    <w:name w:val="Table Grid 6"/>
    <w:basedOn w:val="Tablanormal"/>
    <w:uiPriority w:val="99"/>
    <w:semiHidden/>
    <w:unhideWhenUsed/>
    <w:rsid w:val="002C2563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7">
    <w:name w:val="Table Grid 7"/>
    <w:basedOn w:val="Tablanormal"/>
    <w:uiPriority w:val="99"/>
    <w:semiHidden/>
    <w:unhideWhenUsed/>
    <w:rsid w:val="002C2563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8">
    <w:name w:val="Table Grid 8"/>
    <w:basedOn w:val="Tablanormal"/>
    <w:uiPriority w:val="99"/>
    <w:semiHidden/>
    <w:unhideWhenUsed/>
    <w:rsid w:val="002C2563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clara">
    <w:name w:val="Grid Table Light"/>
    <w:basedOn w:val="Tablanormal"/>
    <w:uiPriority w:val="45"/>
    <w:rsid w:val="002C256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aconlista1">
    <w:name w:val="Table List 1"/>
    <w:basedOn w:val="Tablanormal"/>
    <w:uiPriority w:val="99"/>
    <w:semiHidden/>
    <w:unhideWhenUsed/>
    <w:rsid w:val="002C2563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2">
    <w:name w:val="Table List 2"/>
    <w:basedOn w:val="Tablanormal"/>
    <w:uiPriority w:val="99"/>
    <w:semiHidden/>
    <w:unhideWhenUsed/>
    <w:rsid w:val="002C2563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3">
    <w:name w:val="Table List 3"/>
    <w:basedOn w:val="Tablanormal"/>
    <w:uiPriority w:val="99"/>
    <w:semiHidden/>
    <w:unhideWhenUsed/>
    <w:rsid w:val="002C2563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4">
    <w:name w:val="Table List 4"/>
    <w:basedOn w:val="Tablanormal"/>
    <w:uiPriority w:val="99"/>
    <w:semiHidden/>
    <w:unhideWhenUsed/>
    <w:rsid w:val="002C2563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conlista5">
    <w:name w:val="Table List 5"/>
    <w:basedOn w:val="Tablanormal"/>
    <w:uiPriority w:val="99"/>
    <w:semiHidden/>
    <w:unhideWhenUsed/>
    <w:rsid w:val="002C2563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6">
    <w:name w:val="Table List 6"/>
    <w:basedOn w:val="Tablanormal"/>
    <w:uiPriority w:val="99"/>
    <w:semiHidden/>
    <w:unhideWhenUsed/>
    <w:rsid w:val="002C2563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aconlista7">
    <w:name w:val="Table List 7"/>
    <w:basedOn w:val="Tablanormal"/>
    <w:uiPriority w:val="99"/>
    <w:semiHidden/>
    <w:unhideWhenUsed/>
    <w:rsid w:val="002C2563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aconlista8">
    <w:name w:val="Table List 8"/>
    <w:basedOn w:val="Tablanormal"/>
    <w:uiPriority w:val="99"/>
    <w:semiHidden/>
    <w:unhideWhenUsed/>
    <w:rsid w:val="002C2563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extoconsangra">
    <w:name w:val="table of authorities"/>
    <w:basedOn w:val="Normal"/>
    <w:next w:val="Normal"/>
    <w:uiPriority w:val="99"/>
    <w:semiHidden/>
    <w:unhideWhenUsed/>
    <w:rsid w:val="002C2563"/>
    <w:pPr>
      <w:spacing w:after="0"/>
      <w:ind w:left="220" w:hanging="220"/>
    </w:pPr>
  </w:style>
  <w:style w:type="paragraph" w:styleId="Tabladeilustraciones">
    <w:name w:val="table of figures"/>
    <w:basedOn w:val="Normal"/>
    <w:next w:val="Normal"/>
    <w:uiPriority w:val="99"/>
    <w:semiHidden/>
    <w:unhideWhenUsed/>
    <w:rsid w:val="002C2563"/>
    <w:pPr>
      <w:spacing w:after="0"/>
    </w:pPr>
  </w:style>
  <w:style w:type="table" w:styleId="Tablaprofesional">
    <w:name w:val="Table Professional"/>
    <w:basedOn w:val="Tablanormal"/>
    <w:uiPriority w:val="99"/>
    <w:semiHidden/>
    <w:unhideWhenUsed/>
    <w:rsid w:val="002C2563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bsica1">
    <w:name w:val="Table Simple 1"/>
    <w:basedOn w:val="Tablanormal"/>
    <w:uiPriority w:val="99"/>
    <w:semiHidden/>
    <w:unhideWhenUsed/>
    <w:rsid w:val="002C2563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absica2">
    <w:name w:val="Table Simple 2"/>
    <w:basedOn w:val="Tablanormal"/>
    <w:uiPriority w:val="99"/>
    <w:semiHidden/>
    <w:unhideWhenUsed/>
    <w:rsid w:val="002C2563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bsica3">
    <w:name w:val="Table Simple 3"/>
    <w:basedOn w:val="Tablanormal"/>
    <w:uiPriority w:val="99"/>
    <w:semiHidden/>
    <w:unhideWhenUsed/>
    <w:rsid w:val="002C2563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sutil1">
    <w:name w:val="Table Subtle 1"/>
    <w:basedOn w:val="Tablanormal"/>
    <w:uiPriority w:val="99"/>
    <w:semiHidden/>
    <w:unhideWhenUsed/>
    <w:rsid w:val="002C2563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2">
    <w:name w:val="Table Subtle 2"/>
    <w:basedOn w:val="Tablanormal"/>
    <w:uiPriority w:val="99"/>
    <w:semiHidden/>
    <w:unhideWhenUsed/>
    <w:rsid w:val="002C2563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tema">
    <w:name w:val="Table Theme"/>
    <w:basedOn w:val="Tablanormal"/>
    <w:uiPriority w:val="99"/>
    <w:semiHidden/>
    <w:unhideWhenUsed/>
    <w:rsid w:val="002C25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web1">
    <w:name w:val="Table Web 1"/>
    <w:basedOn w:val="Tablanormal"/>
    <w:uiPriority w:val="99"/>
    <w:semiHidden/>
    <w:unhideWhenUsed/>
    <w:rsid w:val="002C2563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2">
    <w:name w:val="Table Web 2"/>
    <w:basedOn w:val="Tablanormal"/>
    <w:uiPriority w:val="99"/>
    <w:semiHidden/>
    <w:unhideWhenUsed/>
    <w:rsid w:val="002C2563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3">
    <w:name w:val="Table Web 3"/>
    <w:basedOn w:val="Tablanormal"/>
    <w:uiPriority w:val="99"/>
    <w:semiHidden/>
    <w:unhideWhenUsed/>
    <w:rsid w:val="002C2563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Puesto">
    <w:name w:val="Title"/>
    <w:basedOn w:val="Normal"/>
    <w:next w:val="Normal"/>
    <w:link w:val="PuestoCar"/>
    <w:unhideWhenUsed/>
    <w:qFormat/>
    <w:rsid w:val="00E930CB"/>
    <w:pPr>
      <w:spacing w:after="0" w:line="216" w:lineRule="auto"/>
    </w:pPr>
    <w:rPr>
      <w:rFonts w:eastAsiaTheme="majorEastAsia" w:cstheme="majorBidi"/>
      <w:color w:val="0B5748" w:themeColor="accent1" w:themeShade="80"/>
      <w:sz w:val="28"/>
      <w:szCs w:val="56"/>
    </w:rPr>
  </w:style>
  <w:style w:type="character" w:customStyle="1" w:styleId="PuestoCar">
    <w:name w:val="Puesto Car"/>
    <w:basedOn w:val="Fuentedeprrafopredeter"/>
    <w:link w:val="Puesto"/>
    <w:rsid w:val="00E930CB"/>
    <w:rPr>
      <w:rFonts w:ascii="Times New Roman" w:eastAsiaTheme="majorEastAsia" w:hAnsi="Times New Roman" w:cstheme="majorBidi"/>
      <w:color w:val="0B5748" w:themeColor="accent1" w:themeShade="80"/>
      <w:sz w:val="28"/>
      <w:szCs w:val="56"/>
    </w:rPr>
  </w:style>
  <w:style w:type="paragraph" w:styleId="Encabezadodelista">
    <w:name w:val="toa heading"/>
    <w:basedOn w:val="Normal"/>
    <w:next w:val="Normal"/>
    <w:uiPriority w:val="99"/>
    <w:semiHidden/>
    <w:unhideWhenUsed/>
    <w:rsid w:val="002C2563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DC1">
    <w:name w:val="toc 1"/>
    <w:basedOn w:val="Normal"/>
    <w:next w:val="Normal"/>
    <w:autoRedefine/>
    <w:uiPriority w:val="39"/>
    <w:semiHidden/>
    <w:unhideWhenUsed/>
    <w:rsid w:val="002C2563"/>
    <w:pPr>
      <w:spacing w:after="100"/>
    </w:pPr>
  </w:style>
  <w:style w:type="paragraph" w:styleId="TDC2">
    <w:name w:val="toc 2"/>
    <w:basedOn w:val="Normal"/>
    <w:next w:val="Normal"/>
    <w:autoRedefine/>
    <w:uiPriority w:val="39"/>
    <w:semiHidden/>
    <w:unhideWhenUsed/>
    <w:rsid w:val="002C2563"/>
    <w:pPr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semiHidden/>
    <w:unhideWhenUsed/>
    <w:rsid w:val="002C2563"/>
    <w:pPr>
      <w:spacing w:after="100"/>
      <w:ind w:left="440"/>
    </w:pPr>
  </w:style>
  <w:style w:type="paragraph" w:styleId="TDC4">
    <w:name w:val="toc 4"/>
    <w:basedOn w:val="Normal"/>
    <w:next w:val="Normal"/>
    <w:autoRedefine/>
    <w:uiPriority w:val="39"/>
    <w:semiHidden/>
    <w:unhideWhenUsed/>
    <w:rsid w:val="002C2563"/>
    <w:pPr>
      <w:spacing w:after="100"/>
      <w:ind w:left="660"/>
    </w:pPr>
  </w:style>
  <w:style w:type="paragraph" w:styleId="TDC5">
    <w:name w:val="toc 5"/>
    <w:basedOn w:val="Normal"/>
    <w:next w:val="Normal"/>
    <w:autoRedefine/>
    <w:uiPriority w:val="39"/>
    <w:semiHidden/>
    <w:unhideWhenUsed/>
    <w:rsid w:val="002C2563"/>
    <w:pPr>
      <w:spacing w:after="100"/>
      <w:ind w:left="880"/>
    </w:pPr>
  </w:style>
  <w:style w:type="paragraph" w:styleId="TDC6">
    <w:name w:val="toc 6"/>
    <w:basedOn w:val="Normal"/>
    <w:next w:val="Normal"/>
    <w:autoRedefine/>
    <w:uiPriority w:val="39"/>
    <w:semiHidden/>
    <w:unhideWhenUsed/>
    <w:rsid w:val="002C2563"/>
    <w:pPr>
      <w:spacing w:after="100"/>
      <w:ind w:left="1100"/>
    </w:pPr>
  </w:style>
  <w:style w:type="paragraph" w:styleId="TDC7">
    <w:name w:val="toc 7"/>
    <w:basedOn w:val="Normal"/>
    <w:next w:val="Normal"/>
    <w:autoRedefine/>
    <w:uiPriority w:val="39"/>
    <w:semiHidden/>
    <w:unhideWhenUsed/>
    <w:rsid w:val="002C2563"/>
    <w:pPr>
      <w:spacing w:after="100"/>
      <w:ind w:left="1320"/>
    </w:pPr>
  </w:style>
  <w:style w:type="paragraph" w:styleId="TDC8">
    <w:name w:val="toc 8"/>
    <w:basedOn w:val="Normal"/>
    <w:next w:val="Normal"/>
    <w:autoRedefine/>
    <w:uiPriority w:val="39"/>
    <w:semiHidden/>
    <w:unhideWhenUsed/>
    <w:rsid w:val="002C2563"/>
    <w:pPr>
      <w:spacing w:after="100"/>
      <w:ind w:left="1540"/>
    </w:pPr>
  </w:style>
  <w:style w:type="paragraph" w:styleId="TDC9">
    <w:name w:val="toc 9"/>
    <w:basedOn w:val="Normal"/>
    <w:next w:val="Normal"/>
    <w:autoRedefine/>
    <w:uiPriority w:val="39"/>
    <w:semiHidden/>
    <w:unhideWhenUsed/>
    <w:rsid w:val="002C2563"/>
    <w:pPr>
      <w:spacing w:after="100"/>
      <w:ind w:left="1760"/>
    </w:pPr>
  </w:style>
  <w:style w:type="paragraph" w:styleId="TtulodeTDC">
    <w:name w:val="TOC Heading"/>
    <w:basedOn w:val="Ttulo1"/>
    <w:next w:val="Normal"/>
    <w:uiPriority w:val="39"/>
    <w:semiHidden/>
    <w:unhideWhenUsed/>
    <w:qFormat/>
    <w:rsid w:val="002C2563"/>
    <w:pPr>
      <w:outlineLvl w:val="9"/>
    </w:pPr>
  </w:style>
  <w:style w:type="paragraph" w:styleId="Saludo">
    <w:name w:val="Salutation"/>
    <w:basedOn w:val="Normal"/>
    <w:next w:val="Normal"/>
    <w:link w:val="SaludoCar"/>
    <w:uiPriority w:val="4"/>
    <w:qFormat/>
    <w:rsid w:val="00156EF1"/>
  </w:style>
  <w:style w:type="character" w:customStyle="1" w:styleId="SaludoCar">
    <w:name w:val="Saludo Car"/>
    <w:basedOn w:val="Fuentedeprrafopredeter"/>
    <w:link w:val="Saludo"/>
    <w:uiPriority w:val="4"/>
    <w:rsid w:val="00156E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wel\AppData\Roaming\Microsoft\Plantillas\Carta%20de%20negocios%20(dise&#241;o%20de%20rayas%20de%20ventas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D35244329FD4F2CB9439FC189B794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1EC07B-F358-40E0-8FAD-07653EEC9C68}"/>
      </w:docPartPr>
      <w:docPartBody>
        <w:p w:rsidR="00000000" w:rsidRDefault="00F91C97">
          <w:pPr>
            <w:pStyle w:val="DD35244329FD4F2CB9439FC189B7944D"/>
          </w:pPr>
          <w:r w:rsidRPr="00E930CB">
            <w:rPr>
              <w:rFonts w:cs="Times New Roman"/>
              <w:lang w:bidi="es-ES"/>
            </w:rPr>
            <w:t xml:space="preserve">Su </w:t>
          </w:r>
          <w:r>
            <w:rPr>
              <w:rFonts w:cs="Times New Roman"/>
              <w:lang w:bidi="es-ES"/>
            </w:rPr>
            <w:t>n</w:t>
          </w:r>
          <w:r w:rsidRPr="00E930CB">
            <w:rPr>
              <w:rFonts w:cs="Times New Roman"/>
              <w:lang w:bidi="es-ES"/>
            </w:rPr>
            <w:t>ombre</w:t>
          </w:r>
        </w:p>
      </w:docPartBody>
    </w:docPart>
    <w:docPart>
      <w:docPartPr>
        <w:name w:val="EDCC6D4CEE334F968E599CCF89C0C6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B81566-3FA7-44D3-991A-1AE7873E22AB}"/>
      </w:docPartPr>
      <w:docPartBody>
        <w:p w:rsidR="00000000" w:rsidRDefault="00F91C97">
          <w:pPr>
            <w:pStyle w:val="EDCC6D4CEE334F968E599CCF89C0C64C"/>
          </w:pPr>
          <w:r w:rsidRPr="00E930CB">
            <w:rPr>
              <w:rFonts w:cs="Times New Roman"/>
              <w:lang w:bidi="es-ES"/>
            </w:rPr>
            <w:t>Nombre del destinatario</w:t>
          </w:r>
        </w:p>
      </w:docPartBody>
    </w:docPart>
    <w:docPart>
      <w:docPartPr>
        <w:name w:val="EAA6CC7771A84EB08AE16167B8D080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97D38F-418F-44D7-B5E4-26DAE4B82754}"/>
      </w:docPartPr>
      <w:docPartBody>
        <w:p w:rsidR="00000000" w:rsidRDefault="00F91C97">
          <w:pPr>
            <w:pStyle w:val="EAA6CC7771A84EB08AE16167B8D08017"/>
          </w:pPr>
          <w:r w:rsidRPr="00E930CB">
            <w:rPr>
              <w:rFonts w:cs="Times New Roman"/>
              <w:lang w:bidi="es-ES"/>
            </w:rPr>
            <w:t>nombre del destinatario</w:t>
          </w:r>
        </w:p>
      </w:docPartBody>
    </w:docPart>
    <w:docPart>
      <w:docPartPr>
        <w:name w:val="83BB6C63CAFA4420A4839A2E8015AE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A1829B-8535-4327-B09F-47C4CE3938D7}"/>
      </w:docPartPr>
      <w:docPartBody>
        <w:p w:rsidR="00000000" w:rsidRDefault="00F91C97">
          <w:pPr>
            <w:pStyle w:val="83BB6C63CAFA4420A4839A2E8015AE36"/>
          </w:pPr>
          <w:r w:rsidRPr="00E930CB">
            <w:rPr>
              <w:rFonts w:cs="Times New Roman"/>
              <w:lang w:bidi="es-ES"/>
            </w:rPr>
            <w:t>Atent</w:t>
          </w:r>
          <w:r w:rsidRPr="00E930CB">
            <w:rPr>
              <w:rFonts w:cs="Times New Roman"/>
              <w:lang w:bidi="es-ES"/>
            </w:rPr>
            <w:t>amente,</w:t>
          </w:r>
        </w:p>
      </w:docPartBody>
    </w:docPart>
    <w:docPart>
      <w:docPartPr>
        <w:name w:val="208F9A3559964D87820CA6D5FD347E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E33FBB-37DE-4179-976A-CA4F265648B8}"/>
      </w:docPartPr>
      <w:docPartBody>
        <w:p w:rsidR="00000000" w:rsidRDefault="00F91C97">
          <w:pPr>
            <w:pStyle w:val="208F9A3559964D87820CA6D5FD347E2F"/>
          </w:pPr>
          <w:r w:rsidRPr="00E930CB">
            <w:rPr>
              <w:rFonts w:cs="Times New Roman"/>
              <w:lang w:bidi="es-ES"/>
            </w:rPr>
            <w:t xml:space="preserve">Su </w:t>
          </w:r>
          <w:r>
            <w:rPr>
              <w:rFonts w:cs="Times New Roman"/>
              <w:lang w:bidi="es-ES"/>
            </w:rPr>
            <w:t>n</w:t>
          </w:r>
          <w:r w:rsidRPr="00E930CB">
            <w:rPr>
              <w:rFonts w:cs="Times New Roman"/>
              <w:lang w:bidi="es-ES"/>
            </w:rPr>
            <w:t>ombre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C97"/>
    <w:rsid w:val="00F91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D35244329FD4F2CB9439FC189B7944D">
    <w:name w:val="DD35244329FD4F2CB9439FC189B7944D"/>
  </w:style>
  <w:style w:type="paragraph" w:customStyle="1" w:styleId="41CEEA89C1C34693B5764C1D582498C2">
    <w:name w:val="41CEEA89C1C34693B5764C1D582498C2"/>
  </w:style>
  <w:style w:type="paragraph" w:customStyle="1" w:styleId="C39ED051CE0B4EAFA86D9194A3ED7B88">
    <w:name w:val="C39ED051CE0B4EAFA86D9194A3ED7B88"/>
  </w:style>
  <w:style w:type="paragraph" w:customStyle="1" w:styleId="48EF1401320D4B68B9B44526B369D180">
    <w:name w:val="48EF1401320D4B68B9B44526B369D180"/>
  </w:style>
  <w:style w:type="paragraph" w:customStyle="1" w:styleId="00997158244A4F6DB8AEDC7210F3EBE6">
    <w:name w:val="00997158244A4F6DB8AEDC7210F3EBE6"/>
  </w:style>
  <w:style w:type="paragraph" w:customStyle="1" w:styleId="EDCC6D4CEE334F968E599CCF89C0C64C">
    <w:name w:val="EDCC6D4CEE334F968E599CCF89C0C64C"/>
  </w:style>
  <w:style w:type="paragraph" w:customStyle="1" w:styleId="539CA2F1A263443CB83642FBE807C379">
    <w:name w:val="539CA2F1A263443CB83642FBE807C379"/>
  </w:style>
  <w:style w:type="paragraph" w:customStyle="1" w:styleId="5B98A274CFB849C1A7957C235F0E0885">
    <w:name w:val="5B98A274CFB849C1A7957C235F0E0885"/>
  </w:style>
  <w:style w:type="paragraph" w:customStyle="1" w:styleId="EAA6CC7771A84EB08AE16167B8D08017">
    <w:name w:val="EAA6CC7771A84EB08AE16167B8D08017"/>
  </w:style>
  <w:style w:type="paragraph" w:customStyle="1" w:styleId="A8FE7B420E0443DA96CF0F026222D278">
    <w:name w:val="A8FE7B420E0443DA96CF0F026222D278"/>
  </w:style>
  <w:style w:type="paragraph" w:customStyle="1" w:styleId="83BB6C63CAFA4420A4839A2E8015AE36">
    <w:name w:val="83BB6C63CAFA4420A4839A2E8015AE36"/>
  </w:style>
  <w:style w:type="paragraph" w:customStyle="1" w:styleId="208F9A3559964D87820CA6D5FD347E2F">
    <w:name w:val="208F9A3559964D87820CA6D5FD347E2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ales">
      <a:dk1>
        <a:sysClr val="windowText" lastClr="000000"/>
      </a:dk1>
      <a:lt1>
        <a:sysClr val="window" lastClr="FFFFFF"/>
      </a:lt1>
      <a:dk2>
        <a:srgbClr val="1F2123"/>
      </a:dk2>
      <a:lt2>
        <a:srgbClr val="EBEBEB"/>
      </a:lt2>
      <a:accent1>
        <a:srgbClr val="17AE92"/>
      </a:accent1>
      <a:accent2>
        <a:srgbClr val="F7A23F"/>
      </a:accent2>
      <a:accent3>
        <a:srgbClr val="6F7E84"/>
      </a:accent3>
      <a:accent4>
        <a:srgbClr val="178DBB"/>
      </a:accent4>
      <a:accent5>
        <a:srgbClr val="E3584E"/>
      </a:accent5>
      <a:accent6>
        <a:srgbClr val="6FB344"/>
      </a:accent6>
      <a:hlink>
        <a:srgbClr val="178DBB"/>
      </a:hlink>
      <a:folHlink>
        <a:srgbClr val="885BA2"/>
      </a:folHlink>
    </a:clrScheme>
    <a:fontScheme name="Hardcover">
      <a:maj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궁서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57000"/>
                <a:satMod val="101000"/>
              </a:schemeClr>
            </a:gs>
            <a:gs pos="50000">
              <a:schemeClr val="phClr">
                <a:lumMod val="137000"/>
                <a:satMod val="103000"/>
              </a:schemeClr>
            </a:gs>
            <a:gs pos="100000">
              <a:schemeClr val="phClr">
                <a:lumMod val="115000"/>
                <a:satMod val="109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18000"/>
              </a:schemeClr>
            </a:gs>
            <a:gs pos="50000">
              <a:schemeClr val="phClr">
                <a:satMod val="89000"/>
                <a:lumMod val="91000"/>
              </a:schemeClr>
            </a:gs>
            <a:gs pos="100000">
              <a:schemeClr val="phClr">
                <a:lumMod val="69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atMod val="100000"/>
                <a:shade val="0"/>
              </a:schemeClr>
            </a:gs>
            <a:gs pos="0">
              <a:scrgbClr r="0" g="0" b="0"/>
            </a:gs>
            <a:gs pos="100000">
              <a:schemeClr val="phClr">
                <a:shade val="100000"/>
                <a:sat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3F7D94069FF64A86F7DFF56D60E3BE" ma:contentTypeVersion="6" ma:contentTypeDescription="Create a new document." ma:contentTypeScope="" ma:versionID="c32302c77d4085ecf495bdddb7f5e889">
  <xsd:schema xmlns:xsd="http://www.w3.org/2001/XMLSchema" xmlns:xs="http://www.w3.org/2001/XMLSchema" xmlns:p="http://schemas.microsoft.com/office/2006/metadata/properties" xmlns:ns2="a4f35948-e619-41b3-aa29-22878b09cfd2" xmlns:ns3="40262f94-9f35-4ac3-9a90-690165a166b7" targetNamespace="http://schemas.microsoft.com/office/2006/metadata/properties" ma:root="true" ma:fieldsID="4ab5ae46be95f9d0be6107e8200be7a2" ns2:_="" ns3:_="">
    <xsd:import namespace="a4f35948-e619-41b3-aa29-22878b09cfd2"/>
    <xsd:import namespace="40262f94-9f35-4ac3-9a90-690165a166b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VSO_x0020_item_x0020_id" minOccurs="0"/>
                <xsd:element ref="ns3:Item_x0020_Details" minOccurs="0"/>
                <xsd:element ref="ns3:Template_x0020_details" minOccurs="0"/>
                <xsd:element ref="ns3:Assetid_x0020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f35948-e619-41b3-aa29-22878b09cfd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262f94-9f35-4ac3-9a90-690165a166b7" elementFormDefault="qualified">
    <xsd:import namespace="http://schemas.microsoft.com/office/2006/documentManagement/types"/>
    <xsd:import namespace="http://schemas.microsoft.com/office/infopath/2007/PartnerControls"/>
    <xsd:element name="VSO_x0020_item_x0020_id" ma:index="10" nillable="true" ma:displayName="VSO item id" ma:description="Please add the bug number to refer to VSO items." ma:internalName="VSO_x0020_item_x0020_id">
      <xsd:simpleType>
        <xsd:restriction base="dms:Text">
          <xsd:maxLength value="255"/>
        </xsd:restriction>
      </xsd:simpleType>
    </xsd:element>
    <xsd:element name="Item_x0020_Details" ma:index="11" nillable="true" ma:displayName="Item Details" ma:internalName="Item_x0020_Details">
      <xsd:simpleType>
        <xsd:restriction base="dms:Note">
          <xsd:maxLength value="255"/>
        </xsd:restriction>
      </xsd:simpleType>
    </xsd:element>
    <xsd:element name="Template_x0020_details" ma:index="12" nillable="true" ma:displayName="Template details" ma:internalName="Template_x0020_details">
      <xsd:simpleType>
        <xsd:restriction base="dms:Text"/>
      </xsd:simpleType>
    </xsd:element>
    <xsd:element name="Assetid_x0020_" ma:index="13" nillable="true" ma:displayName="Assetid " ma:internalName="Assetid_x0020_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SO_x0020_item_x0020_id xmlns="40262f94-9f35-4ac3-9a90-690165a166b7" xsi:nil="true"/>
    <Assetid_x0020_ xmlns="40262f94-9f35-4ac3-9a90-690165a166b7" xsi:nil="true"/>
    <Item_x0020_Details xmlns="40262f94-9f35-4ac3-9a90-690165a166b7" xsi:nil="true"/>
    <Template_x0020_details xmlns="40262f94-9f35-4ac3-9a90-690165a166b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9594C3-2117-4A2C-8C99-B55F5FA1BB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f35948-e619-41b3-aa29-22878b09cfd2"/>
    <ds:schemaRef ds:uri="40262f94-9f35-4ac3-9a90-690165a166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3AD987-CCAD-4DA2-9B51-BFF19EE1B31E}">
  <ds:schemaRefs>
    <ds:schemaRef ds:uri="http://schemas.microsoft.com/office/2006/metadata/properties"/>
    <ds:schemaRef ds:uri="http://schemas.microsoft.com/office/infopath/2007/PartnerControls"/>
    <ds:schemaRef ds:uri="40262f94-9f35-4ac3-9a90-690165a166b7"/>
  </ds:schemaRefs>
</ds:datastoreItem>
</file>

<file path=customXml/itemProps3.xml><?xml version="1.0" encoding="utf-8"?>
<ds:datastoreItem xmlns:ds="http://schemas.openxmlformats.org/officeDocument/2006/customXml" ds:itemID="{02D4AA10-B996-4440-A590-FA694B5991D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de negocios (diseño de rayas de ventas)</Template>
  <TotalTime>73</TotalTime>
  <Pages>2</Pages>
  <Words>337</Words>
  <Characters>1924</Characters>
  <Application>Microsoft Office Word</Application>
  <DocSecurity>0</DocSecurity>
  <Lines>16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Jowel</dc:creator>
  <cp:keywords>Sres. Constructora Fixsa</cp:keywords>
  <cp:lastModifiedBy>Cuenta Microsoft</cp:lastModifiedBy>
  <cp:revision>1</cp:revision>
  <dcterms:created xsi:type="dcterms:W3CDTF">2022-09-13T04:20:00Z</dcterms:created>
  <dcterms:modified xsi:type="dcterms:W3CDTF">2022-09-13T05:33:00Z</dcterms:modified>
  <cp:contentStatus>Residencial MST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  <property fmtid="{D5CDD505-2E9C-101B-9397-08002B2CF9AE}" pid="3" name="InternalTags">
    <vt:lpwstr/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ScenarioTags">
    <vt:lpwstr/>
  </property>
  <property fmtid="{D5CDD505-2E9C-101B-9397-08002B2CF9AE}" pid="7" name="CampaignTags">
    <vt:lpwstr/>
  </property>
</Properties>
</file>